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813" w:rsidRDefault="00276813">
      <w:pPr>
        <w:autoSpaceDE w:val="0"/>
        <w:autoSpaceDN w:val="0"/>
        <w:spacing w:after="78" w:line="220" w:lineRule="exact"/>
      </w:pPr>
    </w:p>
    <w:p w:rsidR="00276813" w:rsidRPr="000B160A" w:rsidRDefault="00B96737">
      <w:pPr>
        <w:autoSpaceDE w:val="0"/>
        <w:autoSpaceDN w:val="0"/>
        <w:spacing w:after="0" w:line="230" w:lineRule="auto"/>
        <w:ind w:left="1494"/>
        <w:rPr>
          <w:lang w:val="ru-RU"/>
        </w:rPr>
      </w:pPr>
      <w:r w:rsidRPr="000B160A">
        <w:rPr>
          <w:rFonts w:ascii="Times New Roman" w:eastAsia="Times New Roman" w:hAnsi="Times New Roman"/>
          <w:b/>
          <w:color w:val="000000"/>
          <w:sz w:val="24"/>
          <w:lang w:val="ru-RU"/>
        </w:rPr>
        <w:t>МИНИСТЕРСТВО ПРОСВЕЩЕНИЯ РОССИЙСКОЙ ФЕДЕРАЦИИ</w:t>
      </w:r>
    </w:p>
    <w:p w:rsidR="00276813" w:rsidRPr="000B160A" w:rsidRDefault="00B96737">
      <w:pPr>
        <w:autoSpaceDE w:val="0"/>
        <w:autoSpaceDN w:val="0"/>
        <w:spacing w:before="670" w:after="0" w:line="230" w:lineRule="auto"/>
        <w:ind w:right="2442"/>
        <w:jc w:val="right"/>
        <w:rPr>
          <w:lang w:val="ru-RU"/>
        </w:rPr>
      </w:pPr>
      <w:r w:rsidRPr="000B160A">
        <w:rPr>
          <w:rFonts w:ascii="Times New Roman" w:eastAsia="Times New Roman" w:hAnsi="Times New Roman"/>
          <w:color w:val="000000"/>
          <w:sz w:val="24"/>
          <w:lang w:val="ru-RU"/>
        </w:rPr>
        <w:t>Министерство образования Белгородской области</w:t>
      </w:r>
    </w:p>
    <w:p w:rsidR="00276813" w:rsidRPr="000B160A" w:rsidRDefault="00B96737">
      <w:pPr>
        <w:autoSpaceDE w:val="0"/>
        <w:autoSpaceDN w:val="0"/>
        <w:spacing w:before="670" w:after="0" w:line="230" w:lineRule="auto"/>
        <w:ind w:left="2376"/>
        <w:rPr>
          <w:lang w:val="ru-RU"/>
        </w:rPr>
      </w:pPr>
      <w:r w:rsidRPr="000B160A">
        <w:rPr>
          <w:rFonts w:ascii="Times New Roman" w:eastAsia="Times New Roman" w:hAnsi="Times New Roman"/>
          <w:color w:val="000000"/>
          <w:sz w:val="24"/>
          <w:lang w:val="ru-RU"/>
        </w:rPr>
        <w:t>Управление администрации Красногвардейского района</w:t>
      </w:r>
    </w:p>
    <w:p w:rsidR="00276813" w:rsidRPr="000B160A" w:rsidRDefault="00B96737">
      <w:pPr>
        <w:autoSpaceDE w:val="0"/>
        <w:autoSpaceDN w:val="0"/>
        <w:spacing w:before="670" w:after="1376" w:line="230" w:lineRule="auto"/>
        <w:ind w:left="2226"/>
        <w:rPr>
          <w:lang w:val="ru-RU"/>
        </w:rPr>
      </w:pPr>
      <w:r w:rsidRPr="000B160A">
        <w:rPr>
          <w:rFonts w:ascii="Times New Roman" w:eastAsia="Times New Roman" w:hAnsi="Times New Roman"/>
          <w:color w:val="000000"/>
          <w:sz w:val="24"/>
          <w:lang w:val="ru-RU"/>
        </w:rPr>
        <w:t>МБОУ "Марьевская основная общеобразовательная школа"</w:t>
      </w:r>
    </w:p>
    <w:tbl>
      <w:tblPr>
        <w:tblW w:w="0" w:type="auto"/>
        <w:tblLayout w:type="fixed"/>
        <w:tblLook w:val="04A0"/>
      </w:tblPr>
      <w:tblGrid>
        <w:gridCol w:w="3322"/>
        <w:gridCol w:w="3320"/>
        <w:gridCol w:w="3660"/>
      </w:tblGrid>
      <w:tr w:rsidR="00276813">
        <w:trPr>
          <w:trHeight w:hRule="exact" w:val="274"/>
        </w:trPr>
        <w:tc>
          <w:tcPr>
            <w:tcW w:w="3322" w:type="dxa"/>
            <w:tcMar>
              <w:left w:w="0" w:type="dxa"/>
              <w:right w:w="0" w:type="dxa"/>
            </w:tcMar>
          </w:tcPr>
          <w:p w:rsidR="00276813" w:rsidRDefault="00B96737">
            <w:pPr>
              <w:autoSpaceDE w:val="0"/>
              <w:autoSpaceDN w:val="0"/>
              <w:spacing w:before="48" w:after="0" w:line="230" w:lineRule="auto"/>
            </w:pPr>
            <w:r>
              <w:rPr>
                <w:rFonts w:ascii="Times New Roman" w:eastAsia="Times New Roman" w:hAnsi="Times New Roman"/>
                <w:color w:val="000000"/>
                <w:w w:val="102"/>
                <w:sz w:val="20"/>
              </w:rPr>
              <w:t>РАССМОТРЕНА</w:t>
            </w:r>
          </w:p>
        </w:tc>
        <w:tc>
          <w:tcPr>
            <w:tcW w:w="3320" w:type="dxa"/>
            <w:tcMar>
              <w:left w:w="0" w:type="dxa"/>
              <w:right w:w="0" w:type="dxa"/>
            </w:tcMar>
          </w:tcPr>
          <w:p w:rsidR="00276813" w:rsidRDefault="00B96737">
            <w:pPr>
              <w:autoSpaceDE w:val="0"/>
              <w:autoSpaceDN w:val="0"/>
              <w:spacing w:before="48" w:after="0" w:line="230" w:lineRule="auto"/>
              <w:ind w:left="196"/>
            </w:pPr>
            <w:r>
              <w:rPr>
                <w:rFonts w:ascii="Times New Roman" w:eastAsia="Times New Roman" w:hAnsi="Times New Roman"/>
                <w:color w:val="000000"/>
                <w:w w:val="102"/>
                <w:sz w:val="20"/>
              </w:rPr>
              <w:t>СОГЛАСОВАНА</w:t>
            </w:r>
          </w:p>
        </w:tc>
        <w:tc>
          <w:tcPr>
            <w:tcW w:w="3660" w:type="dxa"/>
            <w:tcMar>
              <w:left w:w="0" w:type="dxa"/>
              <w:right w:w="0" w:type="dxa"/>
            </w:tcMar>
          </w:tcPr>
          <w:p w:rsidR="00276813" w:rsidRDefault="00B96737">
            <w:pPr>
              <w:autoSpaceDE w:val="0"/>
              <w:autoSpaceDN w:val="0"/>
              <w:spacing w:before="48" w:after="0" w:line="230" w:lineRule="auto"/>
              <w:ind w:left="392"/>
            </w:pPr>
            <w:r>
              <w:rPr>
                <w:rFonts w:ascii="Times New Roman" w:eastAsia="Times New Roman" w:hAnsi="Times New Roman"/>
                <w:color w:val="000000"/>
                <w:w w:val="102"/>
                <w:sz w:val="20"/>
              </w:rPr>
              <w:t>УТВЕРЖДЕНА</w:t>
            </w:r>
          </w:p>
        </w:tc>
      </w:tr>
      <w:tr w:rsidR="00276813">
        <w:trPr>
          <w:trHeight w:hRule="exact" w:val="200"/>
        </w:trPr>
        <w:tc>
          <w:tcPr>
            <w:tcW w:w="3322" w:type="dxa"/>
            <w:tcMar>
              <w:left w:w="0" w:type="dxa"/>
              <w:right w:w="0" w:type="dxa"/>
            </w:tcMar>
          </w:tcPr>
          <w:p w:rsidR="00276813" w:rsidRDefault="00B96737">
            <w:pPr>
              <w:autoSpaceDE w:val="0"/>
              <w:autoSpaceDN w:val="0"/>
              <w:spacing w:after="0" w:line="230" w:lineRule="auto"/>
            </w:pPr>
            <w:r>
              <w:rPr>
                <w:rFonts w:ascii="Times New Roman" w:eastAsia="Times New Roman" w:hAnsi="Times New Roman"/>
                <w:color w:val="000000"/>
                <w:w w:val="102"/>
                <w:sz w:val="20"/>
              </w:rPr>
              <w:t>на заседании ШМО учителей</w:t>
            </w:r>
          </w:p>
        </w:tc>
        <w:tc>
          <w:tcPr>
            <w:tcW w:w="3320" w:type="dxa"/>
            <w:tcMar>
              <w:left w:w="0" w:type="dxa"/>
              <w:right w:w="0" w:type="dxa"/>
            </w:tcMar>
          </w:tcPr>
          <w:p w:rsidR="00276813" w:rsidRDefault="00B96737">
            <w:pPr>
              <w:autoSpaceDE w:val="0"/>
              <w:autoSpaceDN w:val="0"/>
              <w:spacing w:after="0" w:line="230" w:lineRule="auto"/>
              <w:ind w:left="196"/>
            </w:pPr>
            <w:r>
              <w:rPr>
                <w:rFonts w:ascii="Times New Roman" w:eastAsia="Times New Roman" w:hAnsi="Times New Roman"/>
                <w:color w:val="000000"/>
                <w:w w:val="102"/>
                <w:sz w:val="20"/>
              </w:rPr>
              <w:t>Заместитель директора МБОУ</w:t>
            </w:r>
          </w:p>
        </w:tc>
        <w:tc>
          <w:tcPr>
            <w:tcW w:w="3660" w:type="dxa"/>
            <w:tcMar>
              <w:left w:w="0" w:type="dxa"/>
              <w:right w:w="0" w:type="dxa"/>
            </w:tcMar>
          </w:tcPr>
          <w:p w:rsidR="00276813" w:rsidRDefault="00B96737">
            <w:pPr>
              <w:autoSpaceDE w:val="0"/>
              <w:autoSpaceDN w:val="0"/>
              <w:spacing w:after="0" w:line="230" w:lineRule="auto"/>
              <w:ind w:left="392"/>
            </w:pPr>
            <w:r>
              <w:rPr>
                <w:rFonts w:ascii="Times New Roman" w:eastAsia="Times New Roman" w:hAnsi="Times New Roman"/>
                <w:color w:val="000000"/>
                <w:w w:val="102"/>
                <w:sz w:val="20"/>
              </w:rPr>
              <w:t>Директор МБОУ "Марьевская ООШ"</w:t>
            </w:r>
          </w:p>
        </w:tc>
      </w:tr>
      <w:tr w:rsidR="00276813">
        <w:trPr>
          <w:trHeight w:hRule="exact" w:val="400"/>
        </w:trPr>
        <w:tc>
          <w:tcPr>
            <w:tcW w:w="3322" w:type="dxa"/>
            <w:tcMar>
              <w:left w:w="0" w:type="dxa"/>
              <w:right w:w="0" w:type="dxa"/>
            </w:tcMar>
          </w:tcPr>
          <w:p w:rsidR="00276813" w:rsidRDefault="00B96737">
            <w:pPr>
              <w:autoSpaceDE w:val="0"/>
              <w:autoSpaceDN w:val="0"/>
              <w:spacing w:after="0" w:line="230" w:lineRule="auto"/>
            </w:pPr>
            <w:r>
              <w:rPr>
                <w:rFonts w:ascii="Times New Roman" w:eastAsia="Times New Roman" w:hAnsi="Times New Roman"/>
                <w:color w:val="000000"/>
                <w:w w:val="102"/>
                <w:sz w:val="20"/>
              </w:rPr>
              <w:t>естественно-математического цикла</w:t>
            </w:r>
          </w:p>
        </w:tc>
        <w:tc>
          <w:tcPr>
            <w:tcW w:w="3320" w:type="dxa"/>
            <w:tcMar>
              <w:left w:w="0" w:type="dxa"/>
              <w:right w:w="0" w:type="dxa"/>
            </w:tcMar>
          </w:tcPr>
          <w:p w:rsidR="00276813" w:rsidRDefault="00B96737">
            <w:pPr>
              <w:autoSpaceDE w:val="0"/>
              <w:autoSpaceDN w:val="0"/>
              <w:spacing w:after="0" w:line="230" w:lineRule="auto"/>
              <w:ind w:left="196"/>
            </w:pPr>
            <w:r>
              <w:rPr>
                <w:rFonts w:ascii="Times New Roman" w:eastAsia="Times New Roman" w:hAnsi="Times New Roman"/>
                <w:color w:val="000000"/>
                <w:w w:val="102"/>
                <w:sz w:val="20"/>
              </w:rPr>
              <w:t>"Марьевская ООШ"</w:t>
            </w:r>
          </w:p>
        </w:tc>
        <w:tc>
          <w:tcPr>
            <w:tcW w:w="3660" w:type="dxa"/>
            <w:vMerge w:val="restart"/>
            <w:tcMar>
              <w:left w:w="0" w:type="dxa"/>
              <w:right w:w="0" w:type="dxa"/>
            </w:tcMar>
          </w:tcPr>
          <w:p w:rsidR="00276813" w:rsidRPr="00470161" w:rsidRDefault="00B96737" w:rsidP="00470161">
            <w:pPr>
              <w:autoSpaceDE w:val="0"/>
              <w:autoSpaceDN w:val="0"/>
              <w:spacing w:before="198" w:after="0" w:line="230" w:lineRule="auto"/>
              <w:ind w:left="392"/>
              <w:rPr>
                <w:lang w:val="ru-RU"/>
              </w:rPr>
            </w:pPr>
            <w:r>
              <w:rPr>
                <w:rFonts w:ascii="Times New Roman" w:eastAsia="Times New Roman" w:hAnsi="Times New Roman"/>
                <w:color w:val="000000"/>
                <w:w w:val="102"/>
                <w:sz w:val="20"/>
              </w:rPr>
              <w:t>______________</w:t>
            </w:r>
            <w:r w:rsidR="00470161">
              <w:rPr>
                <w:rFonts w:ascii="Times New Roman" w:eastAsia="Times New Roman" w:hAnsi="Times New Roman"/>
                <w:color w:val="000000"/>
                <w:w w:val="102"/>
                <w:sz w:val="20"/>
                <w:lang w:val="ru-RU"/>
              </w:rPr>
              <w:t>Сохина Е.И.</w:t>
            </w:r>
          </w:p>
        </w:tc>
      </w:tr>
      <w:tr w:rsidR="00276813">
        <w:trPr>
          <w:trHeight w:hRule="exact" w:val="116"/>
        </w:trPr>
        <w:tc>
          <w:tcPr>
            <w:tcW w:w="3322" w:type="dxa"/>
            <w:vMerge w:val="restart"/>
            <w:tcMar>
              <w:left w:w="0" w:type="dxa"/>
              <w:right w:w="0" w:type="dxa"/>
            </w:tcMar>
          </w:tcPr>
          <w:p w:rsidR="00276813" w:rsidRDefault="00B96737">
            <w:pPr>
              <w:autoSpaceDE w:val="0"/>
              <w:autoSpaceDN w:val="0"/>
              <w:spacing w:before="194" w:after="0" w:line="230" w:lineRule="auto"/>
            </w:pPr>
            <w:r>
              <w:rPr>
                <w:rFonts w:ascii="Times New Roman" w:eastAsia="Times New Roman" w:hAnsi="Times New Roman"/>
                <w:color w:val="000000"/>
                <w:w w:val="102"/>
                <w:sz w:val="20"/>
              </w:rPr>
              <w:t>Руководитель МО</w:t>
            </w:r>
          </w:p>
        </w:tc>
        <w:tc>
          <w:tcPr>
            <w:tcW w:w="3320" w:type="dxa"/>
            <w:vMerge w:val="restart"/>
            <w:tcMar>
              <w:left w:w="0" w:type="dxa"/>
              <w:right w:w="0" w:type="dxa"/>
            </w:tcMar>
          </w:tcPr>
          <w:p w:rsidR="00276813" w:rsidRDefault="00B96737">
            <w:pPr>
              <w:autoSpaceDE w:val="0"/>
              <w:autoSpaceDN w:val="0"/>
              <w:spacing w:before="2" w:after="0" w:line="230" w:lineRule="auto"/>
              <w:ind w:left="196"/>
            </w:pPr>
            <w:r>
              <w:rPr>
                <w:rFonts w:ascii="Times New Roman" w:eastAsia="Times New Roman" w:hAnsi="Times New Roman"/>
                <w:color w:val="000000"/>
                <w:w w:val="102"/>
                <w:sz w:val="20"/>
              </w:rPr>
              <w:t>______________Черкасова Л.А.</w:t>
            </w:r>
          </w:p>
        </w:tc>
        <w:tc>
          <w:tcPr>
            <w:tcW w:w="3441" w:type="dxa"/>
            <w:vMerge/>
          </w:tcPr>
          <w:p w:rsidR="00276813" w:rsidRDefault="00276813"/>
        </w:tc>
      </w:tr>
      <w:tr w:rsidR="00276813">
        <w:trPr>
          <w:trHeight w:hRule="exact" w:val="304"/>
        </w:trPr>
        <w:tc>
          <w:tcPr>
            <w:tcW w:w="3441" w:type="dxa"/>
            <w:vMerge/>
          </w:tcPr>
          <w:p w:rsidR="00276813" w:rsidRDefault="00276813"/>
        </w:tc>
        <w:tc>
          <w:tcPr>
            <w:tcW w:w="3441" w:type="dxa"/>
            <w:vMerge/>
          </w:tcPr>
          <w:p w:rsidR="00276813" w:rsidRDefault="00276813"/>
        </w:tc>
        <w:tc>
          <w:tcPr>
            <w:tcW w:w="3660" w:type="dxa"/>
            <w:tcMar>
              <w:left w:w="0" w:type="dxa"/>
              <w:right w:w="0" w:type="dxa"/>
            </w:tcMar>
          </w:tcPr>
          <w:p w:rsidR="00276813" w:rsidRPr="00470161" w:rsidRDefault="00B96737">
            <w:pPr>
              <w:autoSpaceDE w:val="0"/>
              <w:autoSpaceDN w:val="0"/>
              <w:spacing w:before="78" w:after="0" w:line="230" w:lineRule="auto"/>
              <w:ind w:left="392"/>
              <w:rPr>
                <w:lang w:val="ru-RU"/>
              </w:rPr>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№2</w:t>
            </w:r>
            <w:r w:rsidR="00470161">
              <w:rPr>
                <w:rFonts w:ascii="Times New Roman" w:eastAsia="Times New Roman" w:hAnsi="Times New Roman"/>
                <w:color w:val="000000"/>
                <w:w w:val="102"/>
                <w:sz w:val="20"/>
                <w:lang w:val="ru-RU"/>
              </w:rPr>
              <w:t>5</w:t>
            </w:r>
          </w:p>
        </w:tc>
      </w:tr>
      <w:tr w:rsidR="00276813">
        <w:trPr>
          <w:trHeight w:hRule="exact" w:val="400"/>
        </w:trPr>
        <w:tc>
          <w:tcPr>
            <w:tcW w:w="3322" w:type="dxa"/>
            <w:tcMar>
              <w:left w:w="0" w:type="dxa"/>
              <w:right w:w="0" w:type="dxa"/>
            </w:tcMar>
          </w:tcPr>
          <w:p w:rsidR="00276813" w:rsidRDefault="00B96737">
            <w:pPr>
              <w:autoSpaceDE w:val="0"/>
              <w:autoSpaceDN w:val="0"/>
              <w:spacing w:before="174" w:after="0" w:line="230" w:lineRule="auto"/>
            </w:pPr>
            <w:r>
              <w:rPr>
                <w:rFonts w:ascii="Times New Roman" w:eastAsia="Times New Roman" w:hAnsi="Times New Roman"/>
                <w:color w:val="000000"/>
                <w:w w:val="102"/>
                <w:sz w:val="20"/>
              </w:rPr>
              <w:t>______________Романченко Р.Н.</w:t>
            </w:r>
          </w:p>
        </w:tc>
        <w:tc>
          <w:tcPr>
            <w:tcW w:w="3320" w:type="dxa"/>
            <w:tcMar>
              <w:left w:w="0" w:type="dxa"/>
              <w:right w:w="0" w:type="dxa"/>
            </w:tcMar>
          </w:tcPr>
          <w:p w:rsidR="00276813" w:rsidRDefault="00B96737">
            <w:pPr>
              <w:autoSpaceDE w:val="0"/>
              <w:autoSpaceDN w:val="0"/>
              <w:spacing w:after="0" w:line="230" w:lineRule="auto"/>
              <w:ind w:left="196"/>
            </w:pPr>
            <w:r>
              <w:rPr>
                <w:rFonts w:ascii="Times New Roman" w:eastAsia="Times New Roman" w:hAnsi="Times New Roman"/>
                <w:color w:val="000000"/>
                <w:w w:val="102"/>
                <w:sz w:val="20"/>
              </w:rPr>
              <w:t>Протокол №9</w:t>
            </w:r>
          </w:p>
        </w:tc>
        <w:tc>
          <w:tcPr>
            <w:tcW w:w="3660" w:type="dxa"/>
            <w:vMerge w:val="restart"/>
            <w:tcMar>
              <w:left w:w="0" w:type="dxa"/>
              <w:right w:w="0" w:type="dxa"/>
            </w:tcMar>
          </w:tcPr>
          <w:p w:rsidR="00276813" w:rsidRDefault="00B96737" w:rsidP="00470161">
            <w:pPr>
              <w:autoSpaceDE w:val="0"/>
              <w:autoSpaceDN w:val="0"/>
              <w:spacing w:before="194" w:after="0" w:line="230" w:lineRule="auto"/>
              <w:ind w:left="392"/>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"1" </w:t>
            </w:r>
            <w:r w:rsidR="00470161">
              <w:rPr>
                <w:rFonts w:ascii="Times New Roman" w:eastAsia="Times New Roman" w:hAnsi="Times New Roman"/>
                <w:color w:val="000000"/>
                <w:w w:val="102"/>
                <w:sz w:val="20"/>
                <w:lang w:val="ru-RU"/>
              </w:rPr>
              <w:t xml:space="preserve">сентября </w:t>
            </w:r>
            <w:r>
              <w:rPr>
                <w:rFonts w:ascii="Times New Roman" w:eastAsia="Times New Roman" w:hAnsi="Times New Roman"/>
                <w:color w:val="000000"/>
                <w:w w:val="102"/>
                <w:sz w:val="20"/>
              </w:rPr>
              <w:t>2022 г.</w:t>
            </w:r>
          </w:p>
        </w:tc>
      </w:tr>
      <w:tr w:rsidR="00276813">
        <w:trPr>
          <w:trHeight w:hRule="exact" w:val="488"/>
        </w:trPr>
        <w:tc>
          <w:tcPr>
            <w:tcW w:w="3322" w:type="dxa"/>
            <w:tcMar>
              <w:left w:w="0" w:type="dxa"/>
              <w:right w:w="0" w:type="dxa"/>
            </w:tcMar>
          </w:tcPr>
          <w:p w:rsidR="00276813" w:rsidRDefault="00B96737">
            <w:pPr>
              <w:autoSpaceDE w:val="0"/>
              <w:autoSpaceDN w:val="0"/>
              <w:spacing w:before="202" w:after="0" w:line="230" w:lineRule="auto"/>
            </w:pPr>
            <w:r>
              <w:rPr>
                <w:rFonts w:ascii="Times New Roman" w:eastAsia="Times New Roman" w:hAnsi="Times New Roman"/>
                <w:color w:val="000000"/>
                <w:w w:val="102"/>
                <w:sz w:val="20"/>
              </w:rPr>
              <w:t>Протокол №6</w:t>
            </w:r>
          </w:p>
        </w:tc>
        <w:tc>
          <w:tcPr>
            <w:tcW w:w="3320" w:type="dxa"/>
            <w:tcMar>
              <w:left w:w="0" w:type="dxa"/>
              <w:right w:w="0" w:type="dxa"/>
            </w:tcMar>
          </w:tcPr>
          <w:p w:rsidR="00276813" w:rsidRDefault="00B96737">
            <w:pPr>
              <w:autoSpaceDE w:val="0"/>
              <w:autoSpaceDN w:val="0"/>
              <w:spacing w:after="0" w:line="230" w:lineRule="auto"/>
              <w:ind w:left="196"/>
            </w:pPr>
            <w:r>
              <w:rPr>
                <w:rFonts w:ascii="Times New Roman" w:eastAsia="Times New Roman" w:hAnsi="Times New Roman"/>
                <w:color w:val="000000"/>
                <w:w w:val="102"/>
                <w:sz w:val="20"/>
              </w:rPr>
              <w:t>от "27" июня  2022 г.</w:t>
            </w:r>
          </w:p>
        </w:tc>
        <w:tc>
          <w:tcPr>
            <w:tcW w:w="3441" w:type="dxa"/>
            <w:vMerge/>
          </w:tcPr>
          <w:p w:rsidR="00276813" w:rsidRDefault="00276813"/>
        </w:tc>
      </w:tr>
    </w:tbl>
    <w:p w:rsidR="00276813" w:rsidRDefault="00B96737">
      <w:pPr>
        <w:autoSpaceDE w:val="0"/>
        <w:autoSpaceDN w:val="0"/>
        <w:spacing w:before="122" w:after="0" w:line="230" w:lineRule="auto"/>
      </w:pPr>
      <w:r>
        <w:rPr>
          <w:rFonts w:ascii="Times New Roman" w:eastAsia="Times New Roman" w:hAnsi="Times New Roman"/>
          <w:color w:val="000000"/>
          <w:w w:val="102"/>
          <w:sz w:val="20"/>
        </w:rPr>
        <w:t>от "15" июня2022 г.</w:t>
      </w:r>
    </w:p>
    <w:p w:rsidR="00276813" w:rsidRDefault="00B96737">
      <w:pPr>
        <w:autoSpaceDE w:val="0"/>
        <w:autoSpaceDN w:val="0"/>
        <w:spacing w:before="1038" w:after="0" w:line="230" w:lineRule="auto"/>
        <w:ind w:right="3682"/>
        <w:jc w:val="right"/>
      </w:pPr>
      <w:r>
        <w:rPr>
          <w:rFonts w:ascii="Times New Roman" w:eastAsia="Times New Roman" w:hAnsi="Times New Roman"/>
          <w:b/>
          <w:color w:val="000000"/>
          <w:sz w:val="24"/>
        </w:rPr>
        <w:t>РАБОЧАЯ ПРОГРАММА</w:t>
      </w:r>
    </w:p>
    <w:p w:rsidR="00276813" w:rsidRDefault="00B96737">
      <w:pPr>
        <w:autoSpaceDE w:val="0"/>
        <w:autoSpaceDN w:val="0"/>
        <w:spacing w:before="70" w:after="0" w:line="230" w:lineRule="auto"/>
        <w:ind w:right="4454"/>
        <w:jc w:val="right"/>
      </w:pPr>
      <w:r>
        <w:rPr>
          <w:rFonts w:ascii="Times New Roman" w:eastAsia="Times New Roman" w:hAnsi="Times New Roman"/>
          <w:b/>
          <w:color w:val="000000"/>
          <w:sz w:val="24"/>
        </w:rPr>
        <w:t>(ID 1116885)</w:t>
      </w:r>
    </w:p>
    <w:p w:rsidR="00276813" w:rsidRDefault="00B96737">
      <w:pPr>
        <w:autoSpaceDE w:val="0"/>
        <w:autoSpaceDN w:val="0"/>
        <w:spacing w:before="166" w:after="0" w:line="230" w:lineRule="auto"/>
        <w:ind w:right="4054"/>
        <w:jc w:val="right"/>
      </w:pPr>
      <w:r>
        <w:rPr>
          <w:rFonts w:ascii="Times New Roman" w:eastAsia="Times New Roman" w:hAnsi="Times New Roman"/>
          <w:color w:val="000000"/>
          <w:sz w:val="24"/>
        </w:rPr>
        <w:t>учебного предмета</w:t>
      </w:r>
    </w:p>
    <w:p w:rsidR="00276813" w:rsidRDefault="00B96737">
      <w:pPr>
        <w:autoSpaceDE w:val="0"/>
        <w:autoSpaceDN w:val="0"/>
        <w:spacing w:before="70" w:after="0" w:line="230" w:lineRule="auto"/>
        <w:ind w:right="4282"/>
        <w:jc w:val="right"/>
      </w:pPr>
      <w:r>
        <w:rPr>
          <w:rFonts w:ascii="Times New Roman" w:eastAsia="Times New Roman" w:hAnsi="Times New Roman"/>
          <w:color w:val="000000"/>
          <w:sz w:val="24"/>
        </w:rPr>
        <w:t>«Математика»</w:t>
      </w:r>
    </w:p>
    <w:p w:rsidR="00276813" w:rsidRDefault="00B96737">
      <w:pPr>
        <w:autoSpaceDE w:val="0"/>
        <w:autoSpaceDN w:val="0"/>
        <w:spacing w:before="670" w:after="0" w:line="230" w:lineRule="auto"/>
        <w:ind w:right="2738"/>
        <w:jc w:val="right"/>
      </w:pPr>
      <w:r>
        <w:rPr>
          <w:rFonts w:ascii="Times New Roman" w:eastAsia="Times New Roman" w:hAnsi="Times New Roman"/>
          <w:color w:val="000000"/>
          <w:sz w:val="24"/>
        </w:rPr>
        <w:t>для  5 класса основного общего образования</w:t>
      </w:r>
    </w:p>
    <w:p w:rsidR="00276813" w:rsidRDefault="00B96737">
      <w:pPr>
        <w:autoSpaceDE w:val="0"/>
        <w:autoSpaceDN w:val="0"/>
        <w:spacing w:before="72" w:after="0" w:line="230" w:lineRule="auto"/>
        <w:ind w:right="3652"/>
        <w:jc w:val="right"/>
      </w:pPr>
      <w:r>
        <w:rPr>
          <w:rFonts w:ascii="Times New Roman" w:eastAsia="Times New Roman" w:hAnsi="Times New Roman"/>
          <w:color w:val="000000"/>
          <w:sz w:val="24"/>
        </w:rPr>
        <w:t>на 2022-2023  учебный год</w:t>
      </w:r>
    </w:p>
    <w:p w:rsidR="00276813" w:rsidRDefault="00B96737">
      <w:pPr>
        <w:autoSpaceDE w:val="0"/>
        <w:autoSpaceDN w:val="0"/>
        <w:spacing w:before="2112" w:after="0" w:line="230" w:lineRule="auto"/>
        <w:ind w:right="72"/>
        <w:jc w:val="right"/>
      </w:pPr>
      <w:r>
        <w:rPr>
          <w:rFonts w:ascii="Times New Roman" w:eastAsia="Times New Roman" w:hAnsi="Times New Roman"/>
          <w:color w:val="000000"/>
          <w:sz w:val="24"/>
        </w:rPr>
        <w:t>Составитель: Черкасова Людмила Александровна</w:t>
      </w:r>
    </w:p>
    <w:p w:rsidR="00276813" w:rsidRPr="00470161" w:rsidRDefault="00B96737" w:rsidP="00470161">
      <w:pPr>
        <w:autoSpaceDE w:val="0"/>
        <w:autoSpaceDN w:val="0"/>
        <w:spacing w:before="70" w:after="0" w:line="230" w:lineRule="auto"/>
        <w:ind w:right="62"/>
        <w:jc w:val="right"/>
        <w:rPr>
          <w:lang w:val="ru-RU"/>
        </w:rPr>
        <w:sectPr w:rsidR="00276813" w:rsidRPr="00470161">
          <w:pgSz w:w="11900" w:h="16840"/>
          <w:pgMar w:top="298" w:right="838" w:bottom="1436" w:left="738" w:header="720" w:footer="720" w:gutter="0"/>
          <w:cols w:space="720" w:equalWidth="0">
            <w:col w:w="10324" w:space="0"/>
          </w:cols>
          <w:docGrid w:linePitch="360"/>
        </w:sectPr>
      </w:pPr>
      <w:proofErr w:type="spellStart"/>
      <w:r>
        <w:rPr>
          <w:rFonts w:ascii="Times New Roman" w:eastAsia="Times New Roman" w:hAnsi="Times New Roman"/>
          <w:color w:val="000000"/>
          <w:sz w:val="24"/>
        </w:rPr>
        <w:t>учитель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математики</w:t>
      </w:r>
      <w:proofErr w:type="spellEnd"/>
    </w:p>
    <w:p w:rsidR="00276813" w:rsidRPr="00470161" w:rsidRDefault="00B96737">
      <w:pPr>
        <w:autoSpaceDE w:val="0"/>
        <w:autoSpaceDN w:val="0"/>
        <w:spacing w:after="0" w:line="230" w:lineRule="auto"/>
        <w:ind w:right="3570"/>
        <w:jc w:val="right"/>
        <w:rPr>
          <w:lang w:val="ru-RU"/>
        </w:rPr>
      </w:pPr>
      <w:r>
        <w:rPr>
          <w:rFonts w:ascii="Times New Roman" w:eastAsia="Times New Roman" w:hAnsi="Times New Roman"/>
          <w:color w:val="000000"/>
          <w:sz w:val="24"/>
        </w:rPr>
        <w:lastRenderedPageBreak/>
        <w:t>с.</w:t>
      </w:r>
      <w:r w:rsidRPr="00470161">
        <w:rPr>
          <w:rFonts w:ascii="Times New Roman" w:eastAsia="Times New Roman" w:hAnsi="Times New Roman"/>
          <w:color w:val="000000"/>
          <w:sz w:val="24"/>
          <w:lang w:val="ru-RU"/>
        </w:rPr>
        <w:t xml:space="preserve"> Марьевка 2022</w:t>
      </w:r>
    </w:p>
    <w:p w:rsidR="00276813" w:rsidRPr="00470161" w:rsidRDefault="00276813">
      <w:pPr>
        <w:rPr>
          <w:lang w:val="ru-RU"/>
        </w:rPr>
        <w:sectPr w:rsidR="00276813" w:rsidRPr="00470161">
          <w:pgSz w:w="11900" w:h="16840"/>
          <w:pgMar w:top="478" w:right="1440" w:bottom="1440" w:left="1440" w:header="720" w:footer="720" w:gutter="0"/>
          <w:cols w:space="720" w:equalWidth="0">
            <w:col w:w="9020" w:space="0"/>
          </w:cols>
          <w:docGrid w:linePitch="360"/>
        </w:sectPr>
      </w:pPr>
    </w:p>
    <w:p w:rsidR="00276813" w:rsidRPr="00470161" w:rsidRDefault="00276813">
      <w:pPr>
        <w:autoSpaceDE w:val="0"/>
        <w:autoSpaceDN w:val="0"/>
        <w:spacing w:after="78" w:line="220" w:lineRule="exact"/>
        <w:rPr>
          <w:lang w:val="ru-RU"/>
        </w:rPr>
      </w:pPr>
    </w:p>
    <w:p w:rsidR="00276813" w:rsidRPr="00470161" w:rsidRDefault="00B96737">
      <w:pPr>
        <w:autoSpaceDE w:val="0"/>
        <w:autoSpaceDN w:val="0"/>
        <w:spacing w:after="0" w:line="230" w:lineRule="auto"/>
        <w:rPr>
          <w:lang w:val="ru-RU"/>
        </w:rPr>
      </w:pPr>
      <w:r w:rsidRPr="00470161">
        <w:rPr>
          <w:rFonts w:ascii="Times New Roman" w:eastAsia="Times New Roman" w:hAnsi="Times New Roman"/>
          <w:b/>
          <w:color w:val="000000"/>
          <w:sz w:val="24"/>
          <w:lang w:val="ru-RU"/>
        </w:rPr>
        <w:t>ПОЯСНИТЕЛЬНАЯ ЗАПИСКА</w:t>
      </w:r>
    </w:p>
    <w:p w:rsidR="00276813" w:rsidRPr="000B160A" w:rsidRDefault="00B96737">
      <w:pPr>
        <w:autoSpaceDE w:val="0"/>
        <w:autoSpaceDN w:val="0"/>
        <w:spacing w:before="346" w:after="0" w:line="230" w:lineRule="auto"/>
        <w:rPr>
          <w:lang w:val="ru-RU"/>
        </w:rPr>
      </w:pPr>
      <w:r w:rsidRPr="000B160A">
        <w:rPr>
          <w:rFonts w:ascii="Times New Roman" w:eastAsia="Times New Roman" w:hAnsi="Times New Roman"/>
          <w:b/>
          <w:color w:val="000000"/>
          <w:sz w:val="24"/>
          <w:lang w:val="ru-RU"/>
        </w:rPr>
        <w:t xml:space="preserve">ОБЩАЯ ХАРАКТЕРИСТИКА УЧЕБНОГО ПРЕДМЕТА "МАТЕМАТИКА" </w:t>
      </w:r>
    </w:p>
    <w:p w:rsidR="00276813" w:rsidRPr="000B160A" w:rsidRDefault="00B96737">
      <w:pPr>
        <w:autoSpaceDE w:val="0"/>
        <w:autoSpaceDN w:val="0"/>
        <w:spacing w:before="166" w:after="0" w:line="288" w:lineRule="auto"/>
        <w:ind w:firstLine="180"/>
        <w:rPr>
          <w:lang w:val="ru-RU"/>
        </w:rPr>
      </w:pPr>
      <w:r w:rsidRPr="000B160A">
        <w:rPr>
          <w:rFonts w:ascii="Times New Roman" w:eastAsia="Times New Roman" w:hAnsi="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sidRPr="000B160A">
        <w:rPr>
          <w:lang w:val="ru-RU"/>
        </w:rPr>
        <w:br/>
      </w:r>
      <w:r w:rsidRPr="000B160A">
        <w:rPr>
          <w:rFonts w:ascii="Times New Roman" w:eastAsia="Times New Roman" w:hAnsi="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sidRPr="000B160A">
        <w:rPr>
          <w:lang w:val="ru-RU"/>
        </w:rPr>
        <w:br/>
      </w:r>
      <w:r w:rsidRPr="000B160A">
        <w:rPr>
          <w:rFonts w:ascii="Times New Roman" w:eastAsia="Times New Roman" w:hAnsi="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sidRPr="000B160A">
        <w:rPr>
          <w:lang w:val="ru-RU"/>
        </w:rPr>
        <w:br/>
      </w:r>
      <w:r w:rsidRPr="000B160A">
        <w:rPr>
          <w:rFonts w:ascii="Times New Roman" w:eastAsia="Times New Roman" w:hAnsi="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sidRPr="000B160A">
        <w:rPr>
          <w:lang w:val="ru-RU"/>
        </w:rPr>
        <w:br/>
      </w:r>
      <w:r w:rsidRPr="000B160A">
        <w:rPr>
          <w:rFonts w:ascii="Times New Roman" w:eastAsia="Times New Roman" w:hAnsi="Times New Roman"/>
          <w:color w:val="000000"/>
          <w:sz w:val="24"/>
          <w:lang w:val="ru-RU"/>
        </w:rPr>
        <w:t>общеобразовательной подготовки, в том числе и математической.</w:t>
      </w:r>
    </w:p>
    <w:p w:rsidR="00276813" w:rsidRPr="000B160A" w:rsidRDefault="00B96737">
      <w:pPr>
        <w:autoSpaceDE w:val="0"/>
        <w:autoSpaceDN w:val="0"/>
        <w:spacing w:before="70" w:after="0"/>
        <w:ind w:right="144" w:firstLine="180"/>
        <w:rPr>
          <w:lang w:val="ru-RU"/>
        </w:rPr>
      </w:pPr>
      <w:r w:rsidRPr="000B160A">
        <w:rPr>
          <w:rFonts w:ascii="Times New Roman" w:eastAsia="Times New Roman" w:hAnsi="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276813" w:rsidRPr="000B160A" w:rsidRDefault="00B96737">
      <w:pPr>
        <w:autoSpaceDE w:val="0"/>
        <w:autoSpaceDN w:val="0"/>
        <w:spacing w:before="70" w:after="0" w:line="286" w:lineRule="auto"/>
        <w:ind w:firstLine="180"/>
        <w:rPr>
          <w:lang w:val="ru-RU"/>
        </w:rPr>
      </w:pPr>
      <w:r w:rsidRPr="000B160A">
        <w:rPr>
          <w:rFonts w:ascii="Times New Roman" w:eastAsia="Times New Roman" w:hAnsi="Times New Roman"/>
          <w:color w:val="000000"/>
          <w:sz w:val="24"/>
          <w:lang w:val="ru-RU"/>
        </w:rPr>
        <w:t xml:space="preserve">Практическая полезность математики обусловлена тем, что её предметом являются </w:t>
      </w:r>
      <w:r w:rsidRPr="000B160A">
        <w:rPr>
          <w:lang w:val="ru-RU"/>
        </w:rPr>
        <w:br/>
      </w:r>
      <w:r w:rsidRPr="000B160A">
        <w:rPr>
          <w:rFonts w:ascii="Times New Roman" w:eastAsia="Times New Roman" w:hAnsi="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sidRPr="000B160A">
        <w:rPr>
          <w:lang w:val="ru-RU"/>
        </w:rPr>
        <w:br/>
      </w:r>
      <w:r w:rsidRPr="000B160A">
        <w:rPr>
          <w:rFonts w:ascii="Times New Roman" w:eastAsia="Times New Roman" w:hAnsi="Times New Roman"/>
          <w:color w:val="000000"/>
          <w:sz w:val="24"/>
          <w:lang w:val="ru-RU"/>
        </w:rPr>
        <w:t xml:space="preserve">разнообразной социальной, экономической, политической информации, малоэффективна </w:t>
      </w:r>
      <w:r w:rsidRPr="000B160A">
        <w:rPr>
          <w:lang w:val="ru-RU"/>
        </w:rPr>
        <w:br/>
      </w:r>
      <w:r w:rsidRPr="000B160A">
        <w:rPr>
          <w:rFonts w:ascii="Times New Roman" w:eastAsia="Times New Roman" w:hAnsi="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276813" w:rsidRPr="000B160A" w:rsidRDefault="00B96737">
      <w:pPr>
        <w:autoSpaceDE w:val="0"/>
        <w:autoSpaceDN w:val="0"/>
        <w:spacing w:before="70" w:after="0" w:line="288" w:lineRule="auto"/>
        <w:ind w:firstLine="180"/>
        <w:rPr>
          <w:lang w:val="ru-RU"/>
        </w:rPr>
      </w:pPr>
      <w:r w:rsidRPr="000B160A">
        <w:rPr>
          <w:rFonts w:ascii="Times New Roman" w:eastAsia="Times New Roman" w:hAnsi="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276813" w:rsidRPr="000B160A" w:rsidRDefault="00B96737">
      <w:pPr>
        <w:autoSpaceDE w:val="0"/>
        <w:autoSpaceDN w:val="0"/>
        <w:spacing w:before="70" w:after="0" w:line="271" w:lineRule="auto"/>
        <w:ind w:firstLine="180"/>
        <w:rPr>
          <w:lang w:val="ru-RU"/>
        </w:rPr>
      </w:pPr>
      <w:r w:rsidRPr="000B160A">
        <w:rPr>
          <w:rFonts w:ascii="Times New Roman" w:eastAsia="Times New Roman" w:hAnsi="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Необходимым компонентом общей культуры в современном толковании является общее знакомство</w:t>
      </w:r>
    </w:p>
    <w:p w:rsidR="00276813" w:rsidRPr="000B160A" w:rsidRDefault="00276813">
      <w:pPr>
        <w:rPr>
          <w:lang w:val="ru-RU"/>
        </w:rPr>
        <w:sectPr w:rsidR="00276813" w:rsidRPr="000B160A">
          <w:pgSz w:w="11900" w:h="16840"/>
          <w:pgMar w:top="298" w:right="650" w:bottom="410" w:left="666" w:header="720" w:footer="720" w:gutter="0"/>
          <w:cols w:space="720" w:equalWidth="0">
            <w:col w:w="10584" w:space="0"/>
          </w:cols>
          <w:docGrid w:linePitch="360"/>
        </w:sectPr>
      </w:pPr>
    </w:p>
    <w:p w:rsidR="00276813" w:rsidRPr="000B160A" w:rsidRDefault="00276813">
      <w:pPr>
        <w:autoSpaceDE w:val="0"/>
        <w:autoSpaceDN w:val="0"/>
        <w:spacing w:after="66" w:line="220" w:lineRule="exact"/>
        <w:rPr>
          <w:lang w:val="ru-RU"/>
        </w:rPr>
      </w:pPr>
    </w:p>
    <w:p w:rsidR="00276813" w:rsidRPr="000B160A" w:rsidRDefault="00B96737">
      <w:pPr>
        <w:autoSpaceDE w:val="0"/>
        <w:autoSpaceDN w:val="0"/>
        <w:spacing w:after="0"/>
        <w:rPr>
          <w:lang w:val="ru-RU"/>
        </w:rPr>
      </w:pPr>
      <w:r w:rsidRPr="000B160A">
        <w:rPr>
          <w:rFonts w:ascii="Times New Roman" w:eastAsia="Times New Roman" w:hAnsi="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276813" w:rsidRPr="000B160A" w:rsidRDefault="00B96737">
      <w:pPr>
        <w:autoSpaceDE w:val="0"/>
        <w:autoSpaceDN w:val="0"/>
        <w:spacing w:before="70" w:after="0" w:line="271" w:lineRule="auto"/>
        <w:ind w:right="432" w:firstLine="180"/>
        <w:rPr>
          <w:lang w:val="ru-RU"/>
        </w:rPr>
      </w:pPr>
      <w:r w:rsidRPr="000B160A">
        <w:rPr>
          <w:rFonts w:ascii="Times New Roman" w:eastAsia="Times New Roman" w:hAnsi="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ЦЕЛИ ИЗУЧЕНИЯ УЧЕБНОГО КУРСА</w:t>
      </w:r>
    </w:p>
    <w:p w:rsidR="00276813" w:rsidRPr="000B160A" w:rsidRDefault="00B96737">
      <w:pPr>
        <w:autoSpaceDE w:val="0"/>
        <w:autoSpaceDN w:val="0"/>
        <w:spacing w:before="166" w:after="0" w:line="230" w:lineRule="auto"/>
        <w:ind w:left="180"/>
        <w:rPr>
          <w:lang w:val="ru-RU"/>
        </w:rPr>
      </w:pPr>
      <w:r w:rsidRPr="000B160A">
        <w:rPr>
          <w:rFonts w:ascii="Times New Roman" w:eastAsia="Times New Roman" w:hAnsi="Times New Roman"/>
          <w:color w:val="000000"/>
          <w:sz w:val="24"/>
          <w:lang w:val="ru-RU"/>
        </w:rPr>
        <w:t>Приоритетными целями обучения математике в 5 классе являются:</w:t>
      </w:r>
    </w:p>
    <w:p w:rsidR="00276813" w:rsidRPr="000B160A" w:rsidRDefault="00B96737">
      <w:pPr>
        <w:autoSpaceDE w:val="0"/>
        <w:autoSpaceDN w:val="0"/>
        <w:spacing w:before="180" w:after="0" w:line="271" w:lineRule="auto"/>
        <w:ind w:left="420" w:right="144"/>
        <w:rPr>
          <w:lang w:val="ru-RU"/>
        </w:rPr>
      </w:pPr>
      <w:r w:rsidRPr="000B160A">
        <w:rPr>
          <w:rFonts w:ascii="Times New Roman" w:eastAsia="Times New Roman" w:hAnsi="Times New Roman"/>
          <w:color w:val="000000"/>
          <w:sz w:val="24"/>
          <w:lang w:val="ru-RU"/>
        </w:rPr>
        <w:t xml:space="preserve">—  продолжение формирования основных математических понятий (число, величина, </w:t>
      </w:r>
      <w:r w:rsidRPr="000B160A">
        <w:rPr>
          <w:lang w:val="ru-RU"/>
        </w:rPr>
        <w:br/>
      </w:r>
      <w:r w:rsidRPr="000B160A">
        <w:rPr>
          <w:rFonts w:ascii="Times New Roman" w:eastAsia="Times New Roman" w:hAnsi="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rsidR="00276813" w:rsidRPr="000B160A" w:rsidRDefault="00B96737">
      <w:pPr>
        <w:autoSpaceDE w:val="0"/>
        <w:autoSpaceDN w:val="0"/>
        <w:spacing w:before="190" w:after="0" w:line="262" w:lineRule="auto"/>
        <w:ind w:left="420" w:right="720"/>
        <w:rPr>
          <w:lang w:val="ru-RU"/>
        </w:rPr>
      </w:pPr>
      <w:r w:rsidRPr="000B160A">
        <w:rPr>
          <w:rFonts w:ascii="Times New Roman" w:eastAsia="Times New Roman" w:hAnsi="Times New Roman"/>
          <w:color w:val="000000"/>
          <w:sz w:val="24"/>
          <w:lang w:val="ru-RU"/>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276813" w:rsidRPr="000B160A" w:rsidRDefault="00B96737">
      <w:pPr>
        <w:autoSpaceDE w:val="0"/>
        <w:autoSpaceDN w:val="0"/>
        <w:spacing w:before="190" w:after="0" w:line="262" w:lineRule="auto"/>
        <w:ind w:left="420"/>
        <w:rPr>
          <w:lang w:val="ru-RU"/>
        </w:rPr>
      </w:pPr>
      <w:r w:rsidRPr="000B160A">
        <w:rPr>
          <w:rFonts w:ascii="Times New Roman" w:eastAsia="Times New Roman" w:hAnsi="Times New Roman"/>
          <w:color w:val="000000"/>
          <w:sz w:val="24"/>
          <w:lang w:val="ru-RU"/>
        </w:rPr>
        <w:t xml:space="preserve">—  подведение обучающихся на доступном для них уровне к осознанию взаимосвязи математики и окружающего мира; </w:t>
      </w:r>
    </w:p>
    <w:p w:rsidR="00276813" w:rsidRPr="000B160A" w:rsidRDefault="00B96737">
      <w:pPr>
        <w:autoSpaceDE w:val="0"/>
        <w:autoSpaceDN w:val="0"/>
        <w:spacing w:before="190" w:after="0"/>
        <w:ind w:left="420" w:right="432"/>
        <w:rPr>
          <w:lang w:val="ru-RU"/>
        </w:rPr>
      </w:pPr>
      <w:r w:rsidRPr="000B160A">
        <w:rPr>
          <w:rFonts w:ascii="Times New Roman" w:eastAsia="Times New Roman" w:hAnsi="Times New Roman"/>
          <w:color w:val="000000"/>
          <w:sz w:val="24"/>
          <w:lang w:val="ru-RU"/>
        </w:rPr>
        <w:t>—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276813" w:rsidRPr="000B160A" w:rsidRDefault="00B96737">
      <w:pPr>
        <w:autoSpaceDE w:val="0"/>
        <w:autoSpaceDN w:val="0"/>
        <w:spacing w:before="178" w:after="0"/>
        <w:ind w:right="432" w:firstLine="180"/>
        <w:rPr>
          <w:lang w:val="ru-RU"/>
        </w:rPr>
      </w:pPr>
      <w:r w:rsidRPr="000B160A">
        <w:rPr>
          <w:rFonts w:ascii="Times New Roman" w:eastAsia="Times New Roman" w:hAnsi="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276813" w:rsidRPr="000B160A" w:rsidRDefault="00B96737">
      <w:pPr>
        <w:autoSpaceDE w:val="0"/>
        <w:autoSpaceDN w:val="0"/>
        <w:spacing w:before="70" w:after="0" w:line="281" w:lineRule="auto"/>
        <w:ind w:right="144" w:firstLine="180"/>
        <w:rPr>
          <w:lang w:val="ru-RU"/>
        </w:rPr>
      </w:pPr>
      <w:r w:rsidRPr="000B160A">
        <w:rPr>
          <w:rFonts w:ascii="Times New Roman" w:eastAsia="Times New Roman" w:hAnsi="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0B160A">
        <w:rPr>
          <w:lang w:val="ru-RU"/>
        </w:rPr>
        <w:br/>
      </w:r>
      <w:r w:rsidRPr="000B160A">
        <w:rPr>
          <w:rFonts w:ascii="Times New Roman" w:eastAsia="Times New Roman" w:hAnsi="Times New Roman"/>
          <w:color w:val="000000"/>
          <w:sz w:val="24"/>
          <w:lang w:val="ru-RU"/>
        </w:rPr>
        <w:t xml:space="preserve">вычислений. </w:t>
      </w:r>
    </w:p>
    <w:p w:rsidR="00276813" w:rsidRPr="000B160A" w:rsidRDefault="00B96737">
      <w:pPr>
        <w:autoSpaceDE w:val="0"/>
        <w:autoSpaceDN w:val="0"/>
        <w:spacing w:before="72" w:after="0" w:line="286" w:lineRule="auto"/>
        <w:ind w:firstLine="180"/>
        <w:rPr>
          <w:lang w:val="ru-RU"/>
        </w:rPr>
      </w:pPr>
      <w:r w:rsidRPr="000B160A">
        <w:rPr>
          <w:rFonts w:ascii="Times New Roman" w:eastAsia="Times New Roman" w:hAnsi="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sidRPr="000B160A">
        <w:rPr>
          <w:lang w:val="ru-RU"/>
        </w:rPr>
        <w:br/>
      </w:r>
      <w:r w:rsidRPr="000B160A">
        <w:rPr>
          <w:rFonts w:ascii="Times New Roman" w:eastAsia="Times New Roman" w:hAnsi="Times New Roman"/>
          <w:color w:val="000000"/>
          <w:sz w:val="24"/>
          <w:lang w:val="ru-RU"/>
        </w:rPr>
        <w:t xml:space="preserve">обыкновенных дробей в полном объёме предшествует изучению десятичных дробей, что </w:t>
      </w:r>
      <w:r w:rsidRPr="000B160A">
        <w:rPr>
          <w:lang w:val="ru-RU"/>
        </w:rPr>
        <w:br/>
      </w:r>
      <w:r w:rsidRPr="000B160A">
        <w:rPr>
          <w:rFonts w:ascii="Times New Roman" w:eastAsia="Times New Roman" w:hAnsi="Times New Roman"/>
          <w:color w:val="000000"/>
          <w:sz w:val="24"/>
          <w:lang w:val="ru-RU"/>
        </w:rPr>
        <w:t xml:space="preserve">целесообразно с точки зрения логики изложения числовой линии, когда правила действий с </w:t>
      </w:r>
      <w:r w:rsidRPr="000B160A">
        <w:rPr>
          <w:lang w:val="ru-RU"/>
        </w:rPr>
        <w:br/>
      </w:r>
      <w:r w:rsidRPr="000B160A">
        <w:rPr>
          <w:rFonts w:ascii="Times New Roman" w:eastAsia="Times New Roman" w:hAnsi="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При обучении решению текстовых задач в 5 классе используются арифметические приёмы решения.</w:t>
      </w:r>
    </w:p>
    <w:p w:rsidR="00276813" w:rsidRPr="000B160A" w:rsidRDefault="00B96737">
      <w:pPr>
        <w:autoSpaceDE w:val="0"/>
        <w:autoSpaceDN w:val="0"/>
        <w:spacing w:before="70" w:after="0" w:line="281" w:lineRule="auto"/>
        <w:rPr>
          <w:lang w:val="ru-RU"/>
        </w:rPr>
      </w:pPr>
      <w:r w:rsidRPr="000B160A">
        <w:rPr>
          <w:rFonts w:ascii="Times New Roman" w:eastAsia="Times New Roman" w:hAnsi="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276813" w:rsidRPr="000B160A" w:rsidRDefault="00276813">
      <w:pPr>
        <w:rPr>
          <w:lang w:val="ru-RU"/>
        </w:rPr>
        <w:sectPr w:rsidR="00276813" w:rsidRPr="000B160A">
          <w:pgSz w:w="11900" w:h="16840"/>
          <w:pgMar w:top="286" w:right="666" w:bottom="342" w:left="666" w:header="720" w:footer="720" w:gutter="0"/>
          <w:cols w:space="720" w:equalWidth="0">
            <w:col w:w="10568" w:space="0"/>
          </w:cols>
          <w:docGrid w:linePitch="360"/>
        </w:sectPr>
      </w:pPr>
    </w:p>
    <w:p w:rsidR="00276813" w:rsidRPr="000B160A" w:rsidRDefault="00276813">
      <w:pPr>
        <w:autoSpaceDE w:val="0"/>
        <w:autoSpaceDN w:val="0"/>
        <w:spacing w:after="78" w:line="220" w:lineRule="exact"/>
        <w:rPr>
          <w:lang w:val="ru-RU"/>
        </w:rPr>
      </w:pPr>
    </w:p>
    <w:p w:rsidR="00276813" w:rsidRPr="000B160A" w:rsidRDefault="00B96737">
      <w:pPr>
        <w:autoSpaceDE w:val="0"/>
        <w:autoSpaceDN w:val="0"/>
        <w:spacing w:after="0" w:line="281" w:lineRule="auto"/>
        <w:ind w:firstLine="180"/>
        <w:rPr>
          <w:lang w:val="ru-RU"/>
        </w:rPr>
      </w:pPr>
      <w:r w:rsidRPr="000B160A">
        <w:rPr>
          <w:rFonts w:ascii="Times New Roman" w:eastAsia="Times New Roman" w:hAnsi="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276813" w:rsidRPr="000B160A" w:rsidRDefault="00B96737">
      <w:pPr>
        <w:autoSpaceDE w:val="0"/>
        <w:autoSpaceDN w:val="0"/>
        <w:spacing w:before="70" w:after="0" w:line="286" w:lineRule="auto"/>
        <w:ind w:firstLine="180"/>
        <w:rPr>
          <w:lang w:val="ru-RU"/>
        </w:rPr>
      </w:pPr>
      <w:r w:rsidRPr="000B160A">
        <w:rPr>
          <w:rFonts w:ascii="Times New Roman" w:eastAsia="Times New Roman" w:hAnsi="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sidRPr="000B160A">
        <w:rPr>
          <w:lang w:val="ru-RU"/>
        </w:rPr>
        <w:br/>
      </w:r>
      <w:r w:rsidRPr="000B160A">
        <w:rPr>
          <w:rFonts w:ascii="Times New Roman" w:eastAsia="Times New Roman" w:hAnsi="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МЕСТО УЧЕБНОГО КУРСА В УЧЕБНОМ ПЛАНЕ</w:t>
      </w:r>
    </w:p>
    <w:p w:rsidR="00276813" w:rsidRPr="000B160A" w:rsidRDefault="00B96737">
      <w:pPr>
        <w:autoSpaceDE w:val="0"/>
        <w:autoSpaceDN w:val="0"/>
        <w:spacing w:before="166" w:after="0"/>
        <w:ind w:firstLine="180"/>
        <w:rPr>
          <w:lang w:val="ru-RU"/>
        </w:rPr>
      </w:pPr>
      <w:r w:rsidRPr="000B160A">
        <w:rPr>
          <w:rFonts w:ascii="Times New Roman" w:eastAsia="Times New Roman" w:hAnsi="Times New Roman"/>
          <w:color w:val="000000"/>
          <w:sz w:val="24"/>
          <w:lang w:val="ru-RU"/>
        </w:rPr>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всего  170 учебных часов.</w:t>
      </w:r>
    </w:p>
    <w:p w:rsidR="00276813" w:rsidRPr="000B160A" w:rsidRDefault="00276813">
      <w:pPr>
        <w:rPr>
          <w:lang w:val="ru-RU"/>
        </w:rPr>
        <w:sectPr w:rsidR="00276813" w:rsidRPr="000B160A">
          <w:pgSz w:w="11900" w:h="16840"/>
          <w:pgMar w:top="298" w:right="796" w:bottom="1440" w:left="666" w:header="720" w:footer="720" w:gutter="0"/>
          <w:cols w:space="720" w:equalWidth="0">
            <w:col w:w="10438" w:space="0"/>
          </w:cols>
          <w:docGrid w:linePitch="360"/>
        </w:sectPr>
      </w:pPr>
    </w:p>
    <w:p w:rsidR="00276813" w:rsidRPr="000B160A" w:rsidRDefault="00276813">
      <w:pPr>
        <w:autoSpaceDE w:val="0"/>
        <w:autoSpaceDN w:val="0"/>
        <w:spacing w:after="216" w:line="220" w:lineRule="exact"/>
        <w:rPr>
          <w:lang w:val="ru-RU"/>
        </w:rPr>
      </w:pPr>
    </w:p>
    <w:p w:rsidR="00276813" w:rsidRPr="000B160A" w:rsidRDefault="00B96737">
      <w:pPr>
        <w:autoSpaceDE w:val="0"/>
        <w:autoSpaceDN w:val="0"/>
        <w:spacing w:after="0" w:line="230" w:lineRule="auto"/>
        <w:rPr>
          <w:lang w:val="ru-RU"/>
        </w:rPr>
      </w:pPr>
      <w:r w:rsidRPr="000B160A">
        <w:rPr>
          <w:rFonts w:ascii="Times New Roman" w:eastAsia="Times New Roman" w:hAnsi="Times New Roman"/>
          <w:b/>
          <w:color w:val="000000"/>
          <w:sz w:val="24"/>
          <w:lang w:val="ru-RU"/>
        </w:rPr>
        <w:t>СОДЕРЖАНИЕ УЧЕБНОГО КУРСА "МАТЕМАТИКА"</w:t>
      </w:r>
    </w:p>
    <w:p w:rsidR="00276813" w:rsidRPr="000B160A" w:rsidRDefault="00B96737">
      <w:pPr>
        <w:autoSpaceDE w:val="0"/>
        <w:autoSpaceDN w:val="0"/>
        <w:spacing w:before="346" w:after="0" w:line="230" w:lineRule="auto"/>
        <w:rPr>
          <w:lang w:val="ru-RU"/>
        </w:rPr>
      </w:pPr>
      <w:r w:rsidRPr="000B160A">
        <w:rPr>
          <w:rFonts w:ascii="Times New Roman" w:eastAsia="Times New Roman" w:hAnsi="Times New Roman"/>
          <w:b/>
          <w:color w:val="000000"/>
          <w:sz w:val="24"/>
          <w:lang w:val="ru-RU"/>
        </w:rPr>
        <w:t>Натуральные числа и нуль</w:t>
      </w:r>
    </w:p>
    <w:p w:rsidR="00276813" w:rsidRPr="000B160A" w:rsidRDefault="00B96737">
      <w:pPr>
        <w:autoSpaceDE w:val="0"/>
        <w:autoSpaceDN w:val="0"/>
        <w:spacing w:before="166" w:after="0" w:line="281" w:lineRule="auto"/>
        <w:ind w:firstLine="180"/>
        <w:rPr>
          <w:lang w:val="ru-RU"/>
        </w:rPr>
      </w:pPr>
      <w:r w:rsidRPr="000B160A">
        <w:rPr>
          <w:rFonts w:ascii="Times New Roman" w:eastAsia="Times New Roman" w:hAnsi="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276813" w:rsidRPr="000B160A" w:rsidRDefault="00B96737">
      <w:pPr>
        <w:autoSpaceDE w:val="0"/>
        <w:autoSpaceDN w:val="0"/>
        <w:spacing w:before="70" w:after="0" w:line="283" w:lineRule="auto"/>
        <w:ind w:right="144"/>
        <w:rPr>
          <w:lang w:val="ru-RU"/>
        </w:rPr>
      </w:pPr>
      <w:r w:rsidRPr="000B160A">
        <w:rPr>
          <w:rFonts w:ascii="Times New Roman" w:eastAsia="Times New Roman" w:hAnsi="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sidRPr="000B160A">
        <w:rPr>
          <w:lang w:val="ru-RU"/>
        </w:rPr>
        <w:br/>
      </w:r>
      <w:r w:rsidRPr="000B160A">
        <w:rPr>
          <w:rFonts w:ascii="Times New Roman" w:eastAsia="Times New Roman" w:hAnsi="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276813" w:rsidRPr="000B160A" w:rsidRDefault="00B96737">
      <w:pPr>
        <w:autoSpaceDE w:val="0"/>
        <w:autoSpaceDN w:val="0"/>
        <w:spacing w:before="70" w:after="0" w:line="230" w:lineRule="auto"/>
        <w:rPr>
          <w:lang w:val="ru-RU"/>
        </w:rPr>
      </w:pPr>
      <w:r w:rsidRPr="000B160A">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p w:rsidR="00276813" w:rsidRPr="000B160A" w:rsidRDefault="00B96737">
      <w:pPr>
        <w:autoSpaceDE w:val="0"/>
        <w:autoSpaceDN w:val="0"/>
        <w:spacing w:before="70" w:after="0" w:line="262" w:lineRule="auto"/>
        <w:ind w:right="144"/>
        <w:rPr>
          <w:lang w:val="ru-RU"/>
        </w:rPr>
      </w:pPr>
      <w:r w:rsidRPr="000B160A">
        <w:rPr>
          <w:rFonts w:ascii="Times New Roman" w:eastAsia="Times New Roman" w:hAnsi="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Дроби</w:t>
      </w:r>
    </w:p>
    <w:p w:rsidR="00276813" w:rsidRPr="000B160A" w:rsidRDefault="00B96737">
      <w:pPr>
        <w:autoSpaceDE w:val="0"/>
        <w:autoSpaceDN w:val="0"/>
        <w:spacing w:before="166" w:after="0" w:line="286" w:lineRule="auto"/>
        <w:ind w:firstLine="180"/>
        <w:rPr>
          <w:lang w:val="ru-RU"/>
        </w:rPr>
      </w:pPr>
      <w:r w:rsidRPr="000B160A">
        <w:rPr>
          <w:rFonts w:ascii="Times New Roman" w:eastAsia="Times New Roman" w:hAnsi="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Решение текстовых задач</w:t>
      </w:r>
    </w:p>
    <w:p w:rsidR="00276813" w:rsidRPr="000B160A" w:rsidRDefault="00B96737">
      <w:pPr>
        <w:autoSpaceDE w:val="0"/>
        <w:autoSpaceDN w:val="0"/>
        <w:spacing w:before="168" w:after="0"/>
        <w:ind w:right="432" w:firstLine="180"/>
        <w:rPr>
          <w:lang w:val="ru-RU"/>
        </w:rPr>
      </w:pPr>
      <w:r w:rsidRPr="000B160A">
        <w:rPr>
          <w:rFonts w:ascii="Times New Roman" w:eastAsia="Times New Roman" w:hAnsi="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276813" w:rsidRPr="000B160A" w:rsidRDefault="00B96737">
      <w:pPr>
        <w:autoSpaceDE w:val="0"/>
        <w:autoSpaceDN w:val="0"/>
        <w:spacing w:before="70" w:after="0" w:line="262" w:lineRule="auto"/>
        <w:ind w:right="1296"/>
        <w:rPr>
          <w:lang w:val="ru-RU"/>
        </w:rPr>
      </w:pPr>
      <w:r w:rsidRPr="000B160A">
        <w:rPr>
          <w:rFonts w:ascii="Times New Roman" w:eastAsia="Times New Roman" w:hAnsi="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Наглядная геометрия</w:t>
      </w:r>
    </w:p>
    <w:p w:rsidR="00276813" w:rsidRPr="000B160A" w:rsidRDefault="00B96737">
      <w:pPr>
        <w:autoSpaceDE w:val="0"/>
        <w:autoSpaceDN w:val="0"/>
        <w:spacing w:before="166" w:after="0" w:line="283" w:lineRule="auto"/>
        <w:ind w:right="144" w:firstLine="180"/>
        <w:rPr>
          <w:lang w:val="ru-RU"/>
        </w:rPr>
      </w:pPr>
      <w:r w:rsidRPr="000B160A">
        <w:rPr>
          <w:rFonts w:ascii="Times New Roman" w:eastAsia="Times New Roman" w:hAnsi="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276813" w:rsidRPr="000B160A" w:rsidRDefault="00276813">
      <w:pPr>
        <w:rPr>
          <w:lang w:val="ru-RU"/>
        </w:rPr>
        <w:sectPr w:rsidR="00276813" w:rsidRPr="000B160A">
          <w:pgSz w:w="11900" w:h="16840"/>
          <w:pgMar w:top="436" w:right="622" w:bottom="342" w:left="666" w:header="720" w:footer="720" w:gutter="0"/>
          <w:cols w:space="720" w:equalWidth="0">
            <w:col w:w="10612" w:space="0"/>
          </w:cols>
          <w:docGrid w:linePitch="360"/>
        </w:sectPr>
      </w:pPr>
    </w:p>
    <w:p w:rsidR="00276813" w:rsidRPr="000B160A" w:rsidRDefault="00276813">
      <w:pPr>
        <w:autoSpaceDE w:val="0"/>
        <w:autoSpaceDN w:val="0"/>
        <w:spacing w:after="66" w:line="220" w:lineRule="exact"/>
        <w:rPr>
          <w:lang w:val="ru-RU"/>
        </w:rPr>
      </w:pPr>
    </w:p>
    <w:p w:rsidR="00276813" w:rsidRPr="000B160A" w:rsidRDefault="00B96737">
      <w:pPr>
        <w:autoSpaceDE w:val="0"/>
        <w:autoSpaceDN w:val="0"/>
        <w:spacing w:after="0" w:line="281" w:lineRule="auto"/>
        <w:rPr>
          <w:lang w:val="ru-RU"/>
        </w:rPr>
      </w:pPr>
      <w:r w:rsidRPr="000B160A">
        <w:rPr>
          <w:rFonts w:ascii="Times New Roman" w:eastAsia="Times New Roman" w:hAnsi="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276813" w:rsidRPr="000B160A" w:rsidRDefault="00276813">
      <w:pPr>
        <w:rPr>
          <w:lang w:val="ru-RU"/>
        </w:rPr>
        <w:sectPr w:rsidR="00276813" w:rsidRPr="000B160A">
          <w:pgSz w:w="11900" w:h="16840"/>
          <w:pgMar w:top="286" w:right="814" w:bottom="1440" w:left="666" w:header="720" w:footer="720" w:gutter="0"/>
          <w:cols w:space="720" w:equalWidth="0">
            <w:col w:w="10420" w:space="0"/>
          </w:cols>
          <w:docGrid w:linePitch="360"/>
        </w:sectPr>
      </w:pPr>
    </w:p>
    <w:p w:rsidR="00276813" w:rsidRPr="000B160A" w:rsidRDefault="00276813">
      <w:pPr>
        <w:autoSpaceDE w:val="0"/>
        <w:autoSpaceDN w:val="0"/>
        <w:spacing w:after="78" w:line="220" w:lineRule="exact"/>
        <w:rPr>
          <w:lang w:val="ru-RU"/>
        </w:rPr>
      </w:pPr>
    </w:p>
    <w:p w:rsidR="00276813" w:rsidRPr="000B160A" w:rsidRDefault="00B96737">
      <w:pPr>
        <w:autoSpaceDE w:val="0"/>
        <w:autoSpaceDN w:val="0"/>
        <w:spacing w:after="0" w:line="230" w:lineRule="auto"/>
        <w:rPr>
          <w:lang w:val="ru-RU"/>
        </w:rPr>
      </w:pPr>
      <w:r w:rsidRPr="000B160A">
        <w:rPr>
          <w:rFonts w:ascii="Times New Roman" w:eastAsia="Times New Roman" w:hAnsi="Times New Roman"/>
          <w:b/>
          <w:color w:val="000000"/>
          <w:sz w:val="24"/>
          <w:lang w:val="ru-RU"/>
        </w:rPr>
        <w:t xml:space="preserve">ПЛАНИРУЕМЫЕ ОБРАЗОВАТЕЛЬНЫЕ РЕЗУЛЬТАТЫ </w:t>
      </w:r>
    </w:p>
    <w:p w:rsidR="00276813" w:rsidRPr="000B160A" w:rsidRDefault="00B96737">
      <w:pPr>
        <w:autoSpaceDE w:val="0"/>
        <w:autoSpaceDN w:val="0"/>
        <w:spacing w:before="346" w:after="0" w:line="230" w:lineRule="auto"/>
        <w:rPr>
          <w:lang w:val="ru-RU"/>
        </w:rPr>
      </w:pPr>
      <w:r w:rsidRPr="000B160A">
        <w:rPr>
          <w:rFonts w:ascii="Times New Roman" w:eastAsia="Times New Roman" w:hAnsi="Times New Roman"/>
          <w:b/>
          <w:color w:val="000000"/>
          <w:sz w:val="24"/>
          <w:lang w:val="ru-RU"/>
        </w:rPr>
        <w:t>ЛИЧНОСТНЫЕ РЕЗУЛЬТАТЫ</w:t>
      </w:r>
    </w:p>
    <w:p w:rsidR="00276813" w:rsidRPr="000B160A" w:rsidRDefault="00B96737">
      <w:pPr>
        <w:tabs>
          <w:tab w:val="left" w:pos="180"/>
        </w:tabs>
        <w:autoSpaceDE w:val="0"/>
        <w:autoSpaceDN w:val="0"/>
        <w:spacing w:before="166" w:after="0" w:line="281" w:lineRule="auto"/>
        <w:rPr>
          <w:lang w:val="ru-RU"/>
        </w:rPr>
      </w:pPr>
      <w:r w:rsidRPr="000B160A">
        <w:rPr>
          <w:lang w:val="ru-RU"/>
        </w:rPr>
        <w:tab/>
      </w:r>
      <w:r w:rsidRPr="000B160A">
        <w:rPr>
          <w:rFonts w:ascii="Times New Roman" w:eastAsia="Times New Roman" w:hAnsi="Times New Roman"/>
          <w:color w:val="000000"/>
          <w:sz w:val="24"/>
          <w:lang w:val="ru-RU"/>
        </w:rPr>
        <w:t xml:space="preserve">Личностные результаты освоения программы учебного предмета «Математика» характеризуются: </w:t>
      </w:r>
      <w:r w:rsidRPr="000B160A">
        <w:rPr>
          <w:lang w:val="ru-RU"/>
        </w:rPr>
        <w:tab/>
      </w:r>
      <w:r w:rsidRPr="000B160A">
        <w:rPr>
          <w:rFonts w:ascii="Times New Roman" w:eastAsia="Times New Roman" w:hAnsi="Times New Roman"/>
          <w:b/>
          <w:color w:val="000000"/>
          <w:sz w:val="24"/>
          <w:lang w:val="ru-RU"/>
        </w:rPr>
        <w:t xml:space="preserve">Патриотическое воспитание: </w:t>
      </w:r>
      <w:r w:rsidRPr="000B160A">
        <w:rPr>
          <w:lang w:val="ru-RU"/>
        </w:rPr>
        <w:br/>
      </w:r>
      <w:r w:rsidRPr="000B160A">
        <w:rPr>
          <w:lang w:val="ru-RU"/>
        </w:rPr>
        <w:tab/>
      </w:r>
      <w:r w:rsidRPr="000B160A">
        <w:rPr>
          <w:rFonts w:ascii="Times New Roman" w:eastAsia="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76813" w:rsidRPr="000B160A" w:rsidRDefault="00B96737">
      <w:pPr>
        <w:tabs>
          <w:tab w:val="left" w:pos="180"/>
        </w:tabs>
        <w:autoSpaceDE w:val="0"/>
        <w:autoSpaceDN w:val="0"/>
        <w:spacing w:before="70" w:after="0" w:line="283" w:lineRule="auto"/>
        <w:ind w:right="288"/>
        <w:rPr>
          <w:lang w:val="ru-RU"/>
        </w:rPr>
      </w:pPr>
      <w:r w:rsidRPr="000B160A">
        <w:rPr>
          <w:lang w:val="ru-RU"/>
        </w:rPr>
        <w:tab/>
      </w:r>
      <w:r w:rsidRPr="000B160A">
        <w:rPr>
          <w:rFonts w:ascii="Times New Roman" w:eastAsia="Times New Roman" w:hAnsi="Times New Roman"/>
          <w:b/>
          <w:color w:val="000000"/>
          <w:sz w:val="24"/>
          <w:lang w:val="ru-RU"/>
        </w:rPr>
        <w:t xml:space="preserve">Гражданское и духовно-нравственное воспитание: </w:t>
      </w:r>
      <w:r w:rsidRPr="000B160A">
        <w:rPr>
          <w:lang w:val="ru-RU"/>
        </w:rPr>
        <w:br/>
      </w:r>
      <w:r w:rsidRPr="000B160A">
        <w:rPr>
          <w:lang w:val="ru-RU"/>
        </w:rPr>
        <w:tab/>
      </w:r>
      <w:r w:rsidRPr="000B160A">
        <w:rPr>
          <w:rFonts w:ascii="Times New Roman" w:eastAsia="Times New Roman" w:hAnsi="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sidRPr="000B160A">
        <w:rPr>
          <w:lang w:val="ru-RU"/>
        </w:rPr>
        <w:br/>
      </w:r>
      <w:r w:rsidRPr="000B160A">
        <w:rPr>
          <w:lang w:val="ru-RU"/>
        </w:rPr>
        <w:tab/>
      </w:r>
      <w:r w:rsidRPr="000B160A">
        <w:rPr>
          <w:rFonts w:ascii="Times New Roman" w:eastAsia="Times New Roman" w:hAnsi="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76813" w:rsidRPr="000B160A" w:rsidRDefault="00B96737">
      <w:pPr>
        <w:tabs>
          <w:tab w:val="left" w:pos="180"/>
        </w:tabs>
        <w:autoSpaceDE w:val="0"/>
        <w:autoSpaceDN w:val="0"/>
        <w:spacing w:before="70" w:after="0" w:line="281" w:lineRule="auto"/>
        <w:ind w:right="288"/>
        <w:rPr>
          <w:lang w:val="ru-RU"/>
        </w:rPr>
      </w:pPr>
      <w:r w:rsidRPr="000B160A">
        <w:rPr>
          <w:lang w:val="ru-RU"/>
        </w:rPr>
        <w:tab/>
      </w:r>
      <w:r w:rsidRPr="000B160A">
        <w:rPr>
          <w:rFonts w:ascii="Times New Roman" w:eastAsia="Times New Roman" w:hAnsi="Times New Roman"/>
          <w:b/>
          <w:color w:val="000000"/>
          <w:sz w:val="24"/>
          <w:lang w:val="ru-RU"/>
        </w:rPr>
        <w:t xml:space="preserve">Трудовое воспитание: </w:t>
      </w:r>
      <w:r w:rsidRPr="000B160A">
        <w:rPr>
          <w:lang w:val="ru-RU"/>
        </w:rPr>
        <w:br/>
      </w:r>
      <w:r w:rsidRPr="000B160A">
        <w:rPr>
          <w:lang w:val="ru-RU"/>
        </w:rPr>
        <w:tab/>
      </w:r>
      <w:r w:rsidRPr="000B160A">
        <w:rPr>
          <w:rFonts w:ascii="Times New Roman" w:eastAsia="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76813" w:rsidRPr="000B160A" w:rsidRDefault="00B96737">
      <w:pPr>
        <w:tabs>
          <w:tab w:val="left" w:pos="180"/>
        </w:tabs>
        <w:autoSpaceDE w:val="0"/>
        <w:autoSpaceDN w:val="0"/>
        <w:spacing w:before="70" w:after="0" w:line="271" w:lineRule="auto"/>
        <w:ind w:right="432"/>
        <w:rPr>
          <w:lang w:val="ru-RU"/>
        </w:rPr>
      </w:pPr>
      <w:r w:rsidRPr="000B160A">
        <w:rPr>
          <w:lang w:val="ru-RU"/>
        </w:rPr>
        <w:tab/>
      </w:r>
      <w:r w:rsidRPr="000B160A">
        <w:rPr>
          <w:rFonts w:ascii="Times New Roman" w:eastAsia="Times New Roman" w:hAnsi="Times New Roman"/>
          <w:b/>
          <w:color w:val="000000"/>
          <w:sz w:val="24"/>
          <w:lang w:val="ru-RU"/>
        </w:rPr>
        <w:t>Эстетическое воспитание</w:t>
      </w:r>
      <w:r w:rsidRPr="000B160A">
        <w:rPr>
          <w:rFonts w:ascii="Times New Roman" w:eastAsia="Times New Roman" w:hAnsi="Times New Roman"/>
          <w:color w:val="000000"/>
          <w:sz w:val="24"/>
          <w:lang w:val="ru-RU"/>
        </w:rPr>
        <w:t xml:space="preserve">: </w:t>
      </w:r>
      <w:r w:rsidRPr="000B160A">
        <w:rPr>
          <w:lang w:val="ru-RU"/>
        </w:rPr>
        <w:br/>
      </w:r>
      <w:r w:rsidRPr="000B160A">
        <w:rPr>
          <w:lang w:val="ru-RU"/>
        </w:rPr>
        <w:tab/>
      </w:r>
      <w:r w:rsidRPr="000B160A">
        <w:rPr>
          <w:rFonts w:ascii="Times New Roman" w:eastAsia="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76813" w:rsidRPr="000B160A" w:rsidRDefault="00B96737">
      <w:pPr>
        <w:tabs>
          <w:tab w:val="left" w:pos="180"/>
        </w:tabs>
        <w:autoSpaceDE w:val="0"/>
        <w:autoSpaceDN w:val="0"/>
        <w:spacing w:before="70" w:after="0" w:line="281" w:lineRule="auto"/>
        <w:ind w:right="432"/>
        <w:rPr>
          <w:lang w:val="ru-RU"/>
        </w:rPr>
      </w:pPr>
      <w:r w:rsidRPr="000B160A">
        <w:rPr>
          <w:lang w:val="ru-RU"/>
        </w:rPr>
        <w:tab/>
      </w:r>
      <w:r w:rsidRPr="000B160A">
        <w:rPr>
          <w:rFonts w:ascii="Times New Roman" w:eastAsia="Times New Roman" w:hAnsi="Times New Roman"/>
          <w:b/>
          <w:color w:val="000000"/>
          <w:sz w:val="24"/>
          <w:lang w:val="ru-RU"/>
        </w:rPr>
        <w:t xml:space="preserve">Ценности научного познания: </w:t>
      </w:r>
      <w:r w:rsidRPr="000B160A">
        <w:rPr>
          <w:lang w:val="ru-RU"/>
        </w:rPr>
        <w:br/>
      </w:r>
      <w:r w:rsidRPr="000B160A">
        <w:rPr>
          <w:lang w:val="ru-RU"/>
        </w:rPr>
        <w:tab/>
      </w:r>
      <w:r w:rsidRPr="000B160A">
        <w:rPr>
          <w:rFonts w:ascii="Times New Roman" w:eastAsia="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76813" w:rsidRPr="000B160A" w:rsidRDefault="00B96737">
      <w:pPr>
        <w:tabs>
          <w:tab w:val="left" w:pos="180"/>
        </w:tabs>
        <w:autoSpaceDE w:val="0"/>
        <w:autoSpaceDN w:val="0"/>
        <w:spacing w:before="70" w:after="0" w:line="281" w:lineRule="auto"/>
        <w:rPr>
          <w:lang w:val="ru-RU"/>
        </w:rPr>
      </w:pPr>
      <w:r w:rsidRPr="000B160A">
        <w:rPr>
          <w:lang w:val="ru-RU"/>
        </w:rPr>
        <w:tab/>
      </w:r>
      <w:r w:rsidRPr="000B160A">
        <w:rPr>
          <w:rFonts w:ascii="Times New Roman" w:eastAsia="Times New Roman" w:hAnsi="Times New Roman"/>
          <w:b/>
          <w:color w:val="000000"/>
          <w:sz w:val="24"/>
          <w:lang w:val="ru-RU"/>
        </w:rPr>
        <w:t xml:space="preserve">Физическое воспитание, формирование культуры здоровья и эмоционального благополучия: </w:t>
      </w:r>
      <w:r w:rsidRPr="000B160A">
        <w:rPr>
          <w:lang w:val="ru-RU"/>
        </w:rPr>
        <w:tab/>
      </w:r>
      <w:r w:rsidRPr="000B160A">
        <w:rPr>
          <w:rFonts w:ascii="Times New Roman" w:eastAsia="Times New Roman" w:hAnsi="Times New Roman"/>
          <w:color w:val="000000"/>
          <w:sz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B160A">
        <w:rPr>
          <w:rFonts w:ascii="Times New Roman" w:eastAsia="Times New Roman" w:hAnsi="Times New Roman"/>
          <w:color w:val="000000"/>
          <w:sz w:val="24"/>
          <w:lang w:val="ru-RU"/>
        </w:rPr>
        <w:t>сформированностью</w:t>
      </w:r>
      <w:proofErr w:type="spellEnd"/>
      <w:r w:rsidRPr="000B160A">
        <w:rPr>
          <w:rFonts w:ascii="Times New Roman" w:eastAsia="Times New Roman" w:hAnsi="Times New Roman"/>
          <w:color w:val="000000"/>
          <w:sz w:val="24"/>
          <w:lang w:val="ru-RU"/>
        </w:rPr>
        <w:t xml:space="preserve"> навыка рефлексии, признанием своего права на ошибку и такого же права другого человека.</w:t>
      </w:r>
    </w:p>
    <w:p w:rsidR="00276813" w:rsidRPr="000B160A" w:rsidRDefault="00B96737">
      <w:pPr>
        <w:tabs>
          <w:tab w:val="left" w:pos="180"/>
        </w:tabs>
        <w:autoSpaceDE w:val="0"/>
        <w:autoSpaceDN w:val="0"/>
        <w:spacing w:before="70" w:after="0"/>
        <w:ind w:right="144"/>
        <w:rPr>
          <w:lang w:val="ru-RU"/>
        </w:rPr>
      </w:pPr>
      <w:r w:rsidRPr="000B160A">
        <w:rPr>
          <w:lang w:val="ru-RU"/>
        </w:rPr>
        <w:tab/>
      </w:r>
      <w:r w:rsidRPr="000B160A">
        <w:rPr>
          <w:rFonts w:ascii="Times New Roman" w:eastAsia="Times New Roman" w:hAnsi="Times New Roman"/>
          <w:b/>
          <w:color w:val="000000"/>
          <w:sz w:val="24"/>
          <w:lang w:val="ru-RU"/>
        </w:rPr>
        <w:t xml:space="preserve">Экологическое воспитание: </w:t>
      </w:r>
      <w:r w:rsidRPr="000B160A">
        <w:rPr>
          <w:lang w:val="ru-RU"/>
        </w:rPr>
        <w:br/>
      </w:r>
      <w:r w:rsidRPr="000B160A">
        <w:rPr>
          <w:lang w:val="ru-RU"/>
        </w:rPr>
        <w:tab/>
      </w:r>
      <w:r w:rsidRPr="000B160A">
        <w:rPr>
          <w:rFonts w:ascii="Times New Roman" w:eastAsia="Times New Roman" w:hAnsi="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76813" w:rsidRPr="000B160A" w:rsidRDefault="00B96737">
      <w:pPr>
        <w:tabs>
          <w:tab w:val="left" w:pos="180"/>
        </w:tabs>
        <w:autoSpaceDE w:val="0"/>
        <w:autoSpaceDN w:val="0"/>
        <w:spacing w:before="70" w:after="0" w:line="286" w:lineRule="auto"/>
        <w:ind w:right="144"/>
        <w:rPr>
          <w:lang w:val="ru-RU"/>
        </w:rPr>
      </w:pPr>
      <w:r w:rsidRPr="000B160A">
        <w:rPr>
          <w:lang w:val="ru-RU"/>
        </w:rPr>
        <w:tab/>
      </w:r>
      <w:r w:rsidRPr="000B160A">
        <w:rPr>
          <w:rFonts w:ascii="Times New Roman" w:eastAsia="Times New Roman" w:hAnsi="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0B160A">
        <w:rPr>
          <w:lang w:val="ru-RU"/>
        </w:rPr>
        <w:br/>
      </w:r>
      <w:r w:rsidRPr="000B160A">
        <w:rPr>
          <w:lang w:val="ru-RU"/>
        </w:rPr>
        <w:tab/>
      </w:r>
      <w:r w:rsidRPr="000B160A">
        <w:rPr>
          <w:rFonts w:ascii="Times New Roman" w:eastAsia="Times New Roman" w:hAnsi="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sidRPr="000B160A">
        <w:rPr>
          <w:lang w:val="ru-RU"/>
        </w:rPr>
        <w:br/>
      </w:r>
      <w:r w:rsidRPr="000B160A">
        <w:rPr>
          <w:lang w:val="ru-RU"/>
        </w:rPr>
        <w:tab/>
      </w:r>
      <w:r w:rsidRPr="000B160A">
        <w:rPr>
          <w:rFonts w:ascii="Times New Roman" w:eastAsia="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76813" w:rsidRPr="000B160A" w:rsidRDefault="00276813">
      <w:pPr>
        <w:rPr>
          <w:lang w:val="ru-RU"/>
        </w:rPr>
        <w:sectPr w:rsidR="00276813" w:rsidRPr="000B160A">
          <w:pgSz w:w="11900" w:h="16840"/>
          <w:pgMar w:top="298" w:right="650" w:bottom="410" w:left="666" w:header="720" w:footer="720" w:gutter="0"/>
          <w:cols w:space="720" w:equalWidth="0">
            <w:col w:w="10584" w:space="0"/>
          </w:cols>
          <w:docGrid w:linePitch="360"/>
        </w:sectPr>
      </w:pPr>
    </w:p>
    <w:p w:rsidR="00276813" w:rsidRPr="000B160A" w:rsidRDefault="00276813">
      <w:pPr>
        <w:autoSpaceDE w:val="0"/>
        <w:autoSpaceDN w:val="0"/>
        <w:spacing w:after="78" w:line="220" w:lineRule="exact"/>
        <w:rPr>
          <w:lang w:val="ru-RU"/>
        </w:rPr>
      </w:pPr>
    </w:p>
    <w:p w:rsidR="00276813" w:rsidRPr="000B160A" w:rsidRDefault="00B96737">
      <w:pPr>
        <w:autoSpaceDE w:val="0"/>
        <w:autoSpaceDN w:val="0"/>
        <w:spacing w:after="0" w:line="271" w:lineRule="auto"/>
        <w:ind w:firstLine="180"/>
        <w:rPr>
          <w:lang w:val="ru-RU"/>
        </w:rPr>
      </w:pPr>
      <w:r w:rsidRPr="000B160A">
        <w:rPr>
          <w:rFonts w:ascii="Times New Roman" w:eastAsia="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МЕТАПРЕДМЕТНЫЕ РЕЗУЛЬТАТЫ</w:t>
      </w:r>
    </w:p>
    <w:p w:rsidR="00276813" w:rsidRPr="000B160A" w:rsidRDefault="00B96737">
      <w:pPr>
        <w:autoSpaceDE w:val="0"/>
        <w:autoSpaceDN w:val="0"/>
        <w:spacing w:before="166" w:after="0" w:line="271" w:lineRule="auto"/>
        <w:ind w:right="720" w:firstLine="180"/>
        <w:rPr>
          <w:lang w:val="ru-RU"/>
        </w:rPr>
      </w:pPr>
      <w:proofErr w:type="spellStart"/>
      <w:r w:rsidRPr="000B160A">
        <w:rPr>
          <w:rFonts w:ascii="Times New Roman" w:eastAsia="Times New Roman" w:hAnsi="Times New Roman"/>
          <w:color w:val="000000"/>
          <w:sz w:val="24"/>
          <w:lang w:val="ru-RU"/>
        </w:rPr>
        <w:t>Метапредметные</w:t>
      </w:r>
      <w:proofErr w:type="spellEnd"/>
      <w:r w:rsidRPr="000B160A">
        <w:rPr>
          <w:rFonts w:ascii="Times New Roman" w:eastAsia="Times New Roman" w:hAnsi="Times New Roman"/>
          <w:color w:val="000000"/>
          <w:sz w:val="24"/>
          <w:lang w:val="ru-RU"/>
        </w:rPr>
        <w:t xml:space="preserve"> результаты освоения программы учебного предмета «Математика»характеризуются овладением </w:t>
      </w:r>
      <w:r w:rsidRPr="000B160A">
        <w:rPr>
          <w:rFonts w:ascii="Times New Roman" w:eastAsia="Times New Roman" w:hAnsi="Times New Roman"/>
          <w:i/>
          <w:color w:val="000000"/>
          <w:sz w:val="24"/>
          <w:lang w:val="ru-RU"/>
        </w:rPr>
        <w:t xml:space="preserve">универсальными </w:t>
      </w:r>
      <w:r w:rsidRPr="000B160A">
        <w:rPr>
          <w:rFonts w:ascii="Times New Roman" w:eastAsia="Times New Roman" w:hAnsi="Times New Roman"/>
          <w:b/>
          <w:i/>
          <w:color w:val="000000"/>
          <w:sz w:val="24"/>
          <w:lang w:val="ru-RU"/>
        </w:rPr>
        <w:t xml:space="preserve">познавательными </w:t>
      </w:r>
      <w:r w:rsidRPr="000B160A">
        <w:rPr>
          <w:rFonts w:ascii="Times New Roman" w:eastAsia="Times New Roman" w:hAnsi="Times New Roman"/>
          <w:i/>
          <w:color w:val="000000"/>
          <w:sz w:val="24"/>
          <w:lang w:val="ru-RU"/>
        </w:rPr>
        <w:t xml:space="preserve">действиями, универсальными </w:t>
      </w:r>
      <w:r w:rsidRPr="000B160A">
        <w:rPr>
          <w:rFonts w:ascii="Times New Roman" w:eastAsia="Times New Roman" w:hAnsi="Times New Roman"/>
          <w:b/>
          <w:i/>
          <w:color w:val="000000"/>
          <w:sz w:val="24"/>
          <w:lang w:val="ru-RU"/>
        </w:rPr>
        <w:t xml:space="preserve">коммуникативными </w:t>
      </w:r>
      <w:r w:rsidRPr="000B160A">
        <w:rPr>
          <w:rFonts w:ascii="Times New Roman" w:eastAsia="Times New Roman" w:hAnsi="Times New Roman"/>
          <w:i/>
          <w:color w:val="000000"/>
          <w:sz w:val="24"/>
          <w:lang w:val="ru-RU"/>
        </w:rPr>
        <w:t xml:space="preserve">действиями и универсальными </w:t>
      </w:r>
      <w:r w:rsidRPr="000B160A">
        <w:rPr>
          <w:rFonts w:ascii="Times New Roman" w:eastAsia="Times New Roman" w:hAnsi="Times New Roman"/>
          <w:b/>
          <w:i/>
          <w:color w:val="000000"/>
          <w:sz w:val="24"/>
          <w:lang w:val="ru-RU"/>
        </w:rPr>
        <w:t xml:space="preserve">регулятивными </w:t>
      </w:r>
      <w:r w:rsidRPr="000B160A">
        <w:rPr>
          <w:rFonts w:ascii="Times New Roman" w:eastAsia="Times New Roman" w:hAnsi="Times New Roman"/>
          <w:i/>
          <w:color w:val="000000"/>
          <w:sz w:val="24"/>
          <w:lang w:val="ru-RU"/>
        </w:rPr>
        <w:t>действиями.</w:t>
      </w:r>
    </w:p>
    <w:p w:rsidR="00276813" w:rsidRPr="000B160A" w:rsidRDefault="00B96737">
      <w:pPr>
        <w:autoSpaceDE w:val="0"/>
        <w:autoSpaceDN w:val="0"/>
        <w:spacing w:before="190" w:after="0" w:line="271" w:lineRule="auto"/>
        <w:ind w:right="288" w:firstLine="180"/>
        <w:rPr>
          <w:lang w:val="ru-RU"/>
        </w:rPr>
      </w:pPr>
      <w:r w:rsidRPr="000B160A">
        <w:rPr>
          <w:rFonts w:ascii="Times New Roman" w:eastAsia="Times New Roman" w:hAnsi="Times New Roman"/>
          <w:i/>
          <w:color w:val="000000"/>
          <w:sz w:val="24"/>
          <w:lang w:val="ru-RU"/>
        </w:rPr>
        <w:t xml:space="preserve">1) Универсальные </w:t>
      </w:r>
      <w:r w:rsidRPr="000B160A">
        <w:rPr>
          <w:rFonts w:ascii="Times New Roman" w:eastAsia="Times New Roman" w:hAnsi="Times New Roman"/>
          <w:b/>
          <w:i/>
          <w:color w:val="000000"/>
          <w:sz w:val="24"/>
          <w:lang w:val="ru-RU"/>
        </w:rPr>
        <w:t xml:space="preserve">познавательные </w:t>
      </w:r>
      <w:r w:rsidRPr="000B160A">
        <w:rPr>
          <w:rFonts w:ascii="Times New Roman" w:eastAsia="Times New Roman" w:hAnsi="Times New Roman"/>
          <w:i/>
          <w:color w:val="000000"/>
          <w:sz w:val="24"/>
          <w:lang w:val="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276813" w:rsidRPr="000B160A" w:rsidRDefault="00B96737">
      <w:pPr>
        <w:autoSpaceDE w:val="0"/>
        <w:autoSpaceDN w:val="0"/>
        <w:spacing w:before="192" w:after="0" w:line="230" w:lineRule="auto"/>
        <w:ind w:left="180"/>
        <w:rPr>
          <w:lang w:val="ru-RU"/>
        </w:rPr>
      </w:pPr>
      <w:r w:rsidRPr="000B160A">
        <w:rPr>
          <w:rFonts w:ascii="Times New Roman" w:eastAsia="Times New Roman" w:hAnsi="Times New Roman"/>
          <w:b/>
          <w:color w:val="000000"/>
          <w:sz w:val="24"/>
          <w:lang w:val="ru-RU"/>
        </w:rPr>
        <w:t>Базовые логические действия:</w:t>
      </w:r>
    </w:p>
    <w:p w:rsidR="00276813" w:rsidRPr="000B160A" w:rsidRDefault="00B96737">
      <w:pPr>
        <w:autoSpaceDE w:val="0"/>
        <w:autoSpaceDN w:val="0"/>
        <w:spacing w:before="178" w:after="0" w:line="262" w:lineRule="auto"/>
        <w:ind w:left="420" w:right="576"/>
        <w:rPr>
          <w:lang w:val="ru-RU"/>
        </w:rPr>
      </w:pPr>
      <w:r w:rsidRPr="000B160A">
        <w:rPr>
          <w:rFonts w:ascii="Times New Roman" w:eastAsia="Times New Roman" w:hAnsi="Times New Roman"/>
          <w:color w:val="000000"/>
          <w:sz w:val="24"/>
          <w:lang w:val="ru-RU"/>
        </w:rPr>
        <w:t xml:space="preserve">—  выявлять и характеризовать существенные признаки математических объектов, понятий, отношений между понятиями; </w:t>
      </w:r>
    </w:p>
    <w:p w:rsidR="00276813" w:rsidRPr="000B160A" w:rsidRDefault="00B96737">
      <w:pPr>
        <w:autoSpaceDE w:val="0"/>
        <w:autoSpaceDN w:val="0"/>
        <w:spacing w:before="190" w:after="0" w:line="262" w:lineRule="auto"/>
        <w:ind w:left="420" w:right="144"/>
        <w:rPr>
          <w:lang w:val="ru-RU"/>
        </w:rPr>
      </w:pPr>
      <w:r w:rsidRPr="000B160A">
        <w:rPr>
          <w:rFonts w:ascii="Times New Roman" w:eastAsia="Times New Roman" w:hAnsi="Times New Roman"/>
          <w:color w:val="000000"/>
          <w:sz w:val="24"/>
          <w:lang w:val="ru-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276813" w:rsidRPr="000B160A" w:rsidRDefault="00B96737">
      <w:pPr>
        <w:autoSpaceDE w:val="0"/>
        <w:autoSpaceDN w:val="0"/>
        <w:spacing w:before="190" w:after="0" w:line="262" w:lineRule="auto"/>
        <w:ind w:left="420" w:right="1584"/>
        <w:rPr>
          <w:lang w:val="ru-RU"/>
        </w:rPr>
      </w:pPr>
      <w:r w:rsidRPr="000B160A">
        <w:rPr>
          <w:rFonts w:ascii="Times New Roman" w:eastAsia="Times New Roman" w:hAnsi="Times New Roman"/>
          <w:color w:val="000000"/>
          <w:sz w:val="24"/>
          <w:lang w:val="ru-RU"/>
        </w:rPr>
        <w:t xml:space="preserve">—  воспринимать, формулировать и преобразовывать суждения: утвердительные и отрицательные, единичные, частные и общие; </w:t>
      </w:r>
    </w:p>
    <w:p w:rsidR="00276813" w:rsidRPr="000B160A" w:rsidRDefault="00B96737">
      <w:pPr>
        <w:autoSpaceDE w:val="0"/>
        <w:autoSpaceDN w:val="0"/>
        <w:spacing w:before="190" w:after="0" w:line="262" w:lineRule="auto"/>
        <w:ind w:left="420" w:right="144"/>
        <w:rPr>
          <w:lang w:val="ru-RU"/>
        </w:rPr>
      </w:pPr>
      <w:r w:rsidRPr="000B160A">
        <w:rPr>
          <w:rFonts w:ascii="Times New Roman" w:eastAsia="Times New Roman" w:hAnsi="Times New Roman"/>
          <w:color w:val="000000"/>
          <w:sz w:val="24"/>
          <w:lang w:val="ru-RU"/>
        </w:rPr>
        <w:t xml:space="preserve">—  условные; выявлять математические закономерности, взаимосвязи и противоречия в фактах, данных, наблюдениях и утверждениях; </w:t>
      </w:r>
    </w:p>
    <w:p w:rsidR="00276813" w:rsidRPr="000B160A" w:rsidRDefault="00B96737">
      <w:pPr>
        <w:autoSpaceDE w:val="0"/>
        <w:autoSpaceDN w:val="0"/>
        <w:spacing w:before="190" w:after="0" w:line="230" w:lineRule="auto"/>
        <w:ind w:left="420"/>
        <w:rPr>
          <w:lang w:val="ru-RU"/>
        </w:rPr>
      </w:pPr>
      <w:r w:rsidRPr="000B160A">
        <w:rPr>
          <w:rFonts w:ascii="Times New Roman" w:eastAsia="Times New Roman" w:hAnsi="Times New Roman"/>
          <w:color w:val="000000"/>
          <w:sz w:val="24"/>
          <w:lang w:val="ru-RU"/>
        </w:rPr>
        <w:t xml:space="preserve">—  предлагать критерии для выявления закономерностей и противоречий; </w:t>
      </w:r>
    </w:p>
    <w:p w:rsidR="00276813" w:rsidRPr="000B160A" w:rsidRDefault="00B96737">
      <w:pPr>
        <w:autoSpaceDE w:val="0"/>
        <w:autoSpaceDN w:val="0"/>
        <w:spacing w:before="190" w:after="0" w:line="262" w:lineRule="auto"/>
        <w:ind w:left="420" w:right="1584"/>
        <w:rPr>
          <w:lang w:val="ru-RU"/>
        </w:rPr>
      </w:pPr>
      <w:r w:rsidRPr="000B160A">
        <w:rPr>
          <w:rFonts w:ascii="Times New Roman" w:eastAsia="Times New Roman" w:hAnsi="Times New Roman"/>
          <w:color w:val="000000"/>
          <w:sz w:val="24"/>
          <w:lang w:val="ru-RU"/>
        </w:rPr>
        <w:t xml:space="preserve">—  делать выводы с использованием законов логики, дедуктивных и индуктивных умозаключений, умозаключений по аналогии; </w:t>
      </w:r>
    </w:p>
    <w:p w:rsidR="00276813" w:rsidRPr="000B160A" w:rsidRDefault="00B96737">
      <w:pPr>
        <w:autoSpaceDE w:val="0"/>
        <w:autoSpaceDN w:val="0"/>
        <w:spacing w:before="190" w:after="0" w:line="271" w:lineRule="auto"/>
        <w:ind w:left="420" w:right="144"/>
        <w:rPr>
          <w:lang w:val="ru-RU"/>
        </w:rPr>
      </w:pPr>
      <w:r w:rsidRPr="000B160A">
        <w:rPr>
          <w:rFonts w:ascii="Times New Roman" w:eastAsia="Times New Roman" w:hAnsi="Times New Roman"/>
          <w:color w:val="000000"/>
          <w:sz w:val="24"/>
          <w:lang w:val="ru-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B160A">
        <w:rPr>
          <w:rFonts w:ascii="Times New Roman" w:eastAsia="Times New Roman" w:hAnsi="Times New Roman"/>
          <w:color w:val="000000"/>
          <w:sz w:val="24"/>
          <w:lang w:val="ru-RU"/>
        </w:rPr>
        <w:t>контрпримеры</w:t>
      </w:r>
      <w:proofErr w:type="spellEnd"/>
      <w:r w:rsidRPr="000B160A">
        <w:rPr>
          <w:rFonts w:ascii="Times New Roman" w:eastAsia="Times New Roman" w:hAnsi="Times New Roman"/>
          <w:color w:val="000000"/>
          <w:sz w:val="24"/>
          <w:lang w:val="ru-RU"/>
        </w:rPr>
        <w:t xml:space="preserve">; </w:t>
      </w:r>
    </w:p>
    <w:p w:rsidR="00276813" w:rsidRPr="000B160A" w:rsidRDefault="00B96737">
      <w:pPr>
        <w:autoSpaceDE w:val="0"/>
        <w:autoSpaceDN w:val="0"/>
        <w:spacing w:before="190" w:after="0" w:line="271" w:lineRule="auto"/>
        <w:ind w:left="420" w:right="1152"/>
        <w:rPr>
          <w:lang w:val="ru-RU"/>
        </w:rPr>
      </w:pPr>
      <w:r w:rsidRPr="000B160A">
        <w:rPr>
          <w:rFonts w:ascii="Times New Roman" w:eastAsia="Times New Roman" w:hAnsi="Times New Roman"/>
          <w:color w:val="000000"/>
          <w:sz w:val="24"/>
          <w:lang w:val="ru-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76813" w:rsidRPr="000B160A" w:rsidRDefault="00B96737">
      <w:pPr>
        <w:autoSpaceDE w:val="0"/>
        <w:autoSpaceDN w:val="0"/>
        <w:spacing w:before="180" w:after="0" w:line="230" w:lineRule="auto"/>
        <w:ind w:left="180"/>
        <w:rPr>
          <w:lang w:val="ru-RU"/>
        </w:rPr>
      </w:pPr>
      <w:r w:rsidRPr="000B160A">
        <w:rPr>
          <w:rFonts w:ascii="Times New Roman" w:eastAsia="Times New Roman" w:hAnsi="Times New Roman"/>
          <w:b/>
          <w:color w:val="000000"/>
          <w:sz w:val="24"/>
          <w:lang w:val="ru-RU"/>
        </w:rPr>
        <w:t>Базовые исследовательские действия:</w:t>
      </w:r>
    </w:p>
    <w:p w:rsidR="00276813" w:rsidRPr="000B160A" w:rsidRDefault="00B96737">
      <w:pPr>
        <w:autoSpaceDE w:val="0"/>
        <w:autoSpaceDN w:val="0"/>
        <w:spacing w:before="178" w:after="0" w:line="230" w:lineRule="auto"/>
        <w:ind w:left="420"/>
        <w:rPr>
          <w:lang w:val="ru-RU"/>
        </w:rPr>
      </w:pPr>
      <w:r w:rsidRPr="000B160A">
        <w:rPr>
          <w:rFonts w:ascii="Times New Roman" w:eastAsia="Times New Roman" w:hAnsi="Times New Roman"/>
          <w:color w:val="000000"/>
          <w:sz w:val="24"/>
          <w:lang w:val="ru-RU"/>
        </w:rPr>
        <w:t xml:space="preserve">—  использовать вопросы как исследовательский инструмент познания; </w:t>
      </w:r>
    </w:p>
    <w:p w:rsidR="00276813" w:rsidRPr="000B160A" w:rsidRDefault="00B96737">
      <w:pPr>
        <w:autoSpaceDE w:val="0"/>
        <w:autoSpaceDN w:val="0"/>
        <w:spacing w:before="190" w:after="0" w:line="262" w:lineRule="auto"/>
        <w:ind w:left="420" w:right="1296"/>
        <w:rPr>
          <w:lang w:val="ru-RU"/>
        </w:rPr>
      </w:pPr>
      <w:r w:rsidRPr="000B160A">
        <w:rPr>
          <w:rFonts w:ascii="Times New Roman" w:eastAsia="Times New Roman" w:hAnsi="Times New Roman"/>
          <w:color w:val="000000"/>
          <w:sz w:val="24"/>
          <w:lang w:val="ru-RU"/>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276813" w:rsidRPr="000B160A" w:rsidRDefault="00B96737">
      <w:pPr>
        <w:autoSpaceDE w:val="0"/>
        <w:autoSpaceDN w:val="0"/>
        <w:spacing w:before="190" w:after="0" w:line="230" w:lineRule="auto"/>
        <w:ind w:left="420"/>
        <w:rPr>
          <w:lang w:val="ru-RU"/>
        </w:rPr>
      </w:pPr>
      <w:r w:rsidRPr="000B160A">
        <w:rPr>
          <w:rFonts w:ascii="Times New Roman" w:eastAsia="Times New Roman" w:hAnsi="Times New Roman"/>
          <w:color w:val="000000"/>
          <w:sz w:val="24"/>
          <w:lang w:val="ru-RU"/>
        </w:rPr>
        <w:t>—  аргументировать свою позицию, мнение;</w:t>
      </w:r>
    </w:p>
    <w:p w:rsidR="00276813" w:rsidRPr="000B160A" w:rsidRDefault="00B96737">
      <w:pPr>
        <w:autoSpaceDE w:val="0"/>
        <w:autoSpaceDN w:val="0"/>
        <w:spacing w:before="190" w:after="0" w:line="271" w:lineRule="auto"/>
        <w:ind w:left="420" w:right="288"/>
        <w:rPr>
          <w:lang w:val="ru-RU"/>
        </w:rPr>
      </w:pPr>
      <w:r w:rsidRPr="000B160A">
        <w:rPr>
          <w:rFonts w:ascii="Times New Roman" w:eastAsia="Times New Roman" w:hAnsi="Times New Roman"/>
          <w:color w:val="000000"/>
          <w:sz w:val="24"/>
          <w:lang w:val="ru-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276813" w:rsidRPr="000B160A" w:rsidRDefault="00B96737">
      <w:pPr>
        <w:autoSpaceDE w:val="0"/>
        <w:autoSpaceDN w:val="0"/>
        <w:spacing w:before="190" w:after="0"/>
        <w:ind w:left="420" w:right="144"/>
        <w:rPr>
          <w:lang w:val="ru-RU"/>
        </w:rPr>
      </w:pPr>
      <w:r w:rsidRPr="000B160A">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276813" w:rsidRPr="000B160A" w:rsidRDefault="00276813">
      <w:pPr>
        <w:rPr>
          <w:lang w:val="ru-RU"/>
        </w:rPr>
        <w:sectPr w:rsidR="00276813" w:rsidRPr="000B160A">
          <w:pgSz w:w="11900" w:h="16840"/>
          <w:pgMar w:top="298" w:right="668" w:bottom="348" w:left="666" w:header="720" w:footer="720" w:gutter="0"/>
          <w:cols w:space="720" w:equalWidth="0">
            <w:col w:w="10566" w:space="0"/>
          </w:cols>
          <w:docGrid w:linePitch="360"/>
        </w:sectPr>
      </w:pPr>
    </w:p>
    <w:p w:rsidR="00276813" w:rsidRPr="000B160A" w:rsidRDefault="00276813">
      <w:pPr>
        <w:autoSpaceDE w:val="0"/>
        <w:autoSpaceDN w:val="0"/>
        <w:spacing w:after="78" w:line="220" w:lineRule="exact"/>
        <w:rPr>
          <w:lang w:val="ru-RU"/>
        </w:rPr>
      </w:pPr>
    </w:p>
    <w:p w:rsidR="00276813" w:rsidRPr="000B160A" w:rsidRDefault="00B96737">
      <w:pPr>
        <w:autoSpaceDE w:val="0"/>
        <w:autoSpaceDN w:val="0"/>
        <w:spacing w:after="0" w:line="230" w:lineRule="auto"/>
        <w:ind w:left="180"/>
        <w:rPr>
          <w:lang w:val="ru-RU"/>
        </w:rPr>
      </w:pPr>
      <w:r w:rsidRPr="000B160A">
        <w:rPr>
          <w:rFonts w:ascii="Times New Roman" w:eastAsia="Times New Roman" w:hAnsi="Times New Roman"/>
          <w:b/>
          <w:color w:val="000000"/>
          <w:sz w:val="24"/>
          <w:lang w:val="ru-RU"/>
        </w:rPr>
        <w:t>Работа с информацией:</w:t>
      </w:r>
    </w:p>
    <w:p w:rsidR="00276813" w:rsidRPr="000B160A" w:rsidRDefault="00B96737">
      <w:pPr>
        <w:autoSpaceDE w:val="0"/>
        <w:autoSpaceDN w:val="0"/>
        <w:spacing w:before="178" w:after="0" w:line="262" w:lineRule="auto"/>
        <w:ind w:left="420"/>
        <w:rPr>
          <w:lang w:val="ru-RU"/>
        </w:rPr>
      </w:pPr>
      <w:r w:rsidRPr="000B160A">
        <w:rPr>
          <w:rFonts w:ascii="Times New Roman" w:eastAsia="Times New Roman" w:hAnsi="Times New Roman"/>
          <w:color w:val="000000"/>
          <w:sz w:val="24"/>
          <w:lang w:val="ru-RU"/>
        </w:rPr>
        <w:t xml:space="preserve">—  выявлять недостаточность и избыточность информации, данных, необходимых для решения задачи; </w:t>
      </w:r>
    </w:p>
    <w:p w:rsidR="00276813" w:rsidRPr="000B160A" w:rsidRDefault="00B96737">
      <w:pPr>
        <w:autoSpaceDE w:val="0"/>
        <w:autoSpaceDN w:val="0"/>
        <w:spacing w:before="190" w:after="0" w:line="262" w:lineRule="auto"/>
        <w:ind w:left="420" w:right="288"/>
        <w:rPr>
          <w:lang w:val="ru-RU"/>
        </w:rPr>
      </w:pPr>
      <w:r w:rsidRPr="000B160A">
        <w:rPr>
          <w:rFonts w:ascii="Times New Roman" w:eastAsia="Times New Roman" w:hAnsi="Times New Roman"/>
          <w:color w:val="000000"/>
          <w:sz w:val="24"/>
          <w:lang w:val="ru-RU"/>
        </w:rPr>
        <w:t xml:space="preserve">—  выбирать, анализировать, систематизировать и интерпретировать информацию различных видов и форм представления; </w:t>
      </w:r>
    </w:p>
    <w:p w:rsidR="00276813" w:rsidRPr="000B160A" w:rsidRDefault="00B96737">
      <w:pPr>
        <w:autoSpaceDE w:val="0"/>
        <w:autoSpaceDN w:val="0"/>
        <w:spacing w:before="190" w:after="0" w:line="262" w:lineRule="auto"/>
        <w:ind w:left="420" w:right="144"/>
        <w:rPr>
          <w:lang w:val="ru-RU"/>
        </w:rPr>
      </w:pPr>
      <w:r w:rsidRPr="000B160A">
        <w:rPr>
          <w:rFonts w:ascii="Times New Roman" w:eastAsia="Times New Roman" w:hAnsi="Times New Roman"/>
          <w:color w:val="000000"/>
          <w:sz w:val="24"/>
          <w:lang w:val="ru-RU"/>
        </w:rPr>
        <w:t xml:space="preserve">—  выбирать форму представления информации и иллюстрировать решаемые задачи схемами, диаграммами, иной графикой и их комбинациями; </w:t>
      </w:r>
    </w:p>
    <w:p w:rsidR="00276813" w:rsidRPr="000B160A" w:rsidRDefault="00B96737">
      <w:pPr>
        <w:autoSpaceDE w:val="0"/>
        <w:autoSpaceDN w:val="0"/>
        <w:spacing w:before="190" w:after="0" w:line="262" w:lineRule="auto"/>
        <w:ind w:left="420" w:right="1296"/>
        <w:rPr>
          <w:lang w:val="ru-RU"/>
        </w:rPr>
      </w:pPr>
      <w:r w:rsidRPr="000B160A">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276813" w:rsidRPr="000B160A" w:rsidRDefault="00B96737">
      <w:pPr>
        <w:tabs>
          <w:tab w:val="left" w:pos="180"/>
        </w:tabs>
        <w:autoSpaceDE w:val="0"/>
        <w:autoSpaceDN w:val="0"/>
        <w:spacing w:before="180" w:after="0" w:line="262" w:lineRule="auto"/>
        <w:ind w:right="288"/>
        <w:rPr>
          <w:lang w:val="ru-RU"/>
        </w:rPr>
      </w:pPr>
      <w:r w:rsidRPr="000B160A">
        <w:rPr>
          <w:lang w:val="ru-RU"/>
        </w:rPr>
        <w:tab/>
      </w:r>
      <w:r w:rsidRPr="000B160A">
        <w:rPr>
          <w:rFonts w:ascii="Times New Roman" w:eastAsia="Times New Roman" w:hAnsi="Times New Roman"/>
          <w:i/>
          <w:color w:val="000000"/>
          <w:sz w:val="24"/>
          <w:lang w:val="ru-RU"/>
        </w:rPr>
        <w:t xml:space="preserve">2)  Универсальные </w:t>
      </w:r>
      <w:r w:rsidRPr="000B160A">
        <w:rPr>
          <w:rFonts w:ascii="Times New Roman" w:eastAsia="Times New Roman" w:hAnsi="Times New Roman"/>
          <w:b/>
          <w:i/>
          <w:color w:val="000000"/>
          <w:sz w:val="24"/>
          <w:lang w:val="ru-RU"/>
        </w:rPr>
        <w:t xml:space="preserve">коммуникативные </w:t>
      </w:r>
      <w:r w:rsidRPr="000B160A">
        <w:rPr>
          <w:rFonts w:ascii="Times New Roman" w:eastAsia="Times New Roman" w:hAnsi="Times New Roman"/>
          <w:i/>
          <w:color w:val="000000"/>
          <w:sz w:val="24"/>
          <w:lang w:val="ru-RU"/>
        </w:rPr>
        <w:t xml:space="preserve">действия обеспечивают </w:t>
      </w:r>
      <w:proofErr w:type="spellStart"/>
      <w:r w:rsidRPr="000B160A">
        <w:rPr>
          <w:rFonts w:ascii="Times New Roman" w:eastAsia="Times New Roman" w:hAnsi="Times New Roman"/>
          <w:i/>
          <w:color w:val="000000"/>
          <w:sz w:val="24"/>
          <w:lang w:val="ru-RU"/>
        </w:rPr>
        <w:t>сформированность</w:t>
      </w:r>
      <w:proofErr w:type="spellEnd"/>
      <w:r w:rsidRPr="000B160A">
        <w:rPr>
          <w:rFonts w:ascii="Times New Roman" w:eastAsia="Times New Roman" w:hAnsi="Times New Roman"/>
          <w:i/>
          <w:color w:val="000000"/>
          <w:sz w:val="24"/>
          <w:lang w:val="ru-RU"/>
        </w:rPr>
        <w:t xml:space="preserve"> социальных навыков обучающихся.</w:t>
      </w:r>
    </w:p>
    <w:p w:rsidR="00276813" w:rsidRPr="000B160A" w:rsidRDefault="00B96737">
      <w:pPr>
        <w:autoSpaceDE w:val="0"/>
        <w:autoSpaceDN w:val="0"/>
        <w:spacing w:before="190" w:after="0" w:line="230" w:lineRule="auto"/>
        <w:ind w:left="180"/>
        <w:rPr>
          <w:lang w:val="ru-RU"/>
        </w:rPr>
      </w:pPr>
      <w:r w:rsidRPr="000B160A">
        <w:rPr>
          <w:rFonts w:ascii="Times New Roman" w:eastAsia="Times New Roman" w:hAnsi="Times New Roman"/>
          <w:b/>
          <w:color w:val="000000"/>
          <w:sz w:val="24"/>
          <w:lang w:val="ru-RU"/>
        </w:rPr>
        <w:t>Общение:</w:t>
      </w:r>
    </w:p>
    <w:p w:rsidR="00276813" w:rsidRPr="000B160A" w:rsidRDefault="00B96737">
      <w:pPr>
        <w:autoSpaceDE w:val="0"/>
        <w:autoSpaceDN w:val="0"/>
        <w:spacing w:before="178" w:after="0" w:line="230" w:lineRule="auto"/>
        <w:ind w:left="420"/>
        <w:rPr>
          <w:lang w:val="ru-RU"/>
        </w:rPr>
      </w:pPr>
      <w:r w:rsidRPr="000B160A">
        <w:rPr>
          <w:rFonts w:ascii="Times New Roman" w:eastAsia="Times New Roman" w:hAnsi="Times New Roman"/>
          <w:color w:val="000000"/>
          <w:sz w:val="24"/>
          <w:lang w:val="ru-RU"/>
        </w:rPr>
        <w:t xml:space="preserve">—  воспринимать и формулировать суждения в соответствии с условиями и целями общения; </w:t>
      </w:r>
    </w:p>
    <w:p w:rsidR="00276813" w:rsidRPr="000B160A" w:rsidRDefault="00B96737">
      <w:pPr>
        <w:autoSpaceDE w:val="0"/>
        <w:autoSpaceDN w:val="0"/>
        <w:spacing w:before="190" w:after="0"/>
        <w:ind w:left="420" w:right="144"/>
        <w:rPr>
          <w:lang w:val="ru-RU"/>
        </w:rPr>
      </w:pPr>
      <w:r w:rsidRPr="000B160A">
        <w:rPr>
          <w:rFonts w:ascii="Times New Roman" w:eastAsia="Times New Roman" w:hAnsi="Times New Roman"/>
          <w:color w:val="000000"/>
          <w:sz w:val="24"/>
          <w:lang w:val="ru-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276813" w:rsidRPr="000B160A" w:rsidRDefault="00B96737">
      <w:pPr>
        <w:autoSpaceDE w:val="0"/>
        <w:autoSpaceDN w:val="0"/>
        <w:spacing w:before="190" w:after="0" w:line="262" w:lineRule="auto"/>
        <w:ind w:left="420" w:right="720"/>
        <w:rPr>
          <w:lang w:val="ru-RU"/>
        </w:rPr>
      </w:pPr>
      <w:r w:rsidRPr="000B160A">
        <w:rPr>
          <w:rFonts w:ascii="Times New Roman" w:eastAsia="Times New Roman" w:hAnsi="Times New Roman"/>
          <w:color w:val="000000"/>
          <w:sz w:val="24"/>
          <w:lang w:val="ru-RU"/>
        </w:rPr>
        <w:t xml:space="preserve">—  сопоставлять свои суждения с суждениями других участников диалога, обнаруживать различие и сходство позиций; </w:t>
      </w:r>
    </w:p>
    <w:p w:rsidR="00276813" w:rsidRPr="000B160A" w:rsidRDefault="00B96737">
      <w:pPr>
        <w:autoSpaceDE w:val="0"/>
        <w:autoSpaceDN w:val="0"/>
        <w:spacing w:before="190" w:after="0" w:line="230" w:lineRule="auto"/>
        <w:ind w:left="420"/>
        <w:rPr>
          <w:lang w:val="ru-RU"/>
        </w:rPr>
      </w:pPr>
      <w:r w:rsidRPr="000B160A">
        <w:rPr>
          <w:rFonts w:ascii="Times New Roman" w:eastAsia="Times New Roman" w:hAnsi="Times New Roman"/>
          <w:color w:val="000000"/>
          <w:sz w:val="24"/>
          <w:lang w:val="ru-RU"/>
        </w:rPr>
        <w:t xml:space="preserve">—  в корректной форме формулировать разногласия, свои возражения; </w:t>
      </w:r>
    </w:p>
    <w:p w:rsidR="00276813" w:rsidRPr="000B160A" w:rsidRDefault="00B96737">
      <w:pPr>
        <w:autoSpaceDE w:val="0"/>
        <w:autoSpaceDN w:val="0"/>
        <w:spacing w:before="190" w:after="0" w:line="230" w:lineRule="auto"/>
        <w:ind w:left="420"/>
        <w:rPr>
          <w:lang w:val="ru-RU"/>
        </w:rPr>
      </w:pPr>
      <w:r w:rsidRPr="000B160A">
        <w:rPr>
          <w:rFonts w:ascii="Times New Roman" w:eastAsia="Times New Roman" w:hAnsi="Times New Roman"/>
          <w:color w:val="000000"/>
          <w:sz w:val="24"/>
          <w:lang w:val="ru-RU"/>
        </w:rPr>
        <w:t xml:space="preserve">—  представлять результаты решения задачи, эксперимента, исследования, проекта; </w:t>
      </w:r>
    </w:p>
    <w:p w:rsidR="00276813" w:rsidRPr="000B160A" w:rsidRDefault="00B96737">
      <w:pPr>
        <w:autoSpaceDE w:val="0"/>
        <w:autoSpaceDN w:val="0"/>
        <w:spacing w:before="190" w:after="0" w:line="262" w:lineRule="auto"/>
        <w:ind w:left="420" w:right="144"/>
        <w:rPr>
          <w:lang w:val="ru-RU"/>
        </w:rPr>
      </w:pPr>
      <w:r w:rsidRPr="000B160A">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w:t>
      </w:r>
    </w:p>
    <w:p w:rsidR="00276813" w:rsidRPr="000B160A" w:rsidRDefault="00B96737">
      <w:pPr>
        <w:autoSpaceDE w:val="0"/>
        <w:autoSpaceDN w:val="0"/>
        <w:spacing w:before="178" w:after="0" w:line="230" w:lineRule="auto"/>
        <w:ind w:left="180"/>
        <w:rPr>
          <w:lang w:val="ru-RU"/>
        </w:rPr>
      </w:pPr>
      <w:r w:rsidRPr="000B160A">
        <w:rPr>
          <w:rFonts w:ascii="Times New Roman" w:eastAsia="Times New Roman" w:hAnsi="Times New Roman"/>
          <w:b/>
          <w:color w:val="000000"/>
          <w:sz w:val="24"/>
          <w:lang w:val="ru-RU"/>
        </w:rPr>
        <w:t>Сотрудничество:</w:t>
      </w:r>
    </w:p>
    <w:p w:rsidR="00276813" w:rsidRPr="000B160A" w:rsidRDefault="00B96737">
      <w:pPr>
        <w:autoSpaceDE w:val="0"/>
        <w:autoSpaceDN w:val="0"/>
        <w:spacing w:before="178" w:after="0" w:line="262" w:lineRule="auto"/>
        <w:ind w:left="420" w:right="144"/>
        <w:rPr>
          <w:lang w:val="ru-RU"/>
        </w:rPr>
      </w:pPr>
      <w:r w:rsidRPr="000B160A">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учебных математических задач; </w:t>
      </w:r>
    </w:p>
    <w:p w:rsidR="00276813" w:rsidRPr="000B160A" w:rsidRDefault="00B96737">
      <w:pPr>
        <w:autoSpaceDE w:val="0"/>
        <w:autoSpaceDN w:val="0"/>
        <w:spacing w:before="192" w:after="0" w:line="262" w:lineRule="auto"/>
        <w:ind w:left="420" w:right="288"/>
        <w:rPr>
          <w:lang w:val="ru-RU"/>
        </w:rPr>
      </w:pPr>
      <w:r w:rsidRPr="000B160A">
        <w:rPr>
          <w:rFonts w:ascii="Times New Roman" w:eastAsia="Times New Roman" w:hAnsi="Times New Roman"/>
          <w:color w:val="000000"/>
          <w:sz w:val="24"/>
          <w:lang w:val="ru-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276813" w:rsidRPr="000B160A" w:rsidRDefault="00B96737">
      <w:pPr>
        <w:autoSpaceDE w:val="0"/>
        <w:autoSpaceDN w:val="0"/>
        <w:spacing w:before="190" w:after="0" w:line="262" w:lineRule="auto"/>
        <w:ind w:left="420"/>
        <w:rPr>
          <w:lang w:val="ru-RU"/>
        </w:rPr>
      </w:pPr>
      <w:r w:rsidRPr="000B160A">
        <w:rPr>
          <w:rFonts w:ascii="Times New Roman" w:eastAsia="Times New Roman" w:hAnsi="Times New Roman"/>
          <w:color w:val="000000"/>
          <w:sz w:val="24"/>
          <w:lang w:val="ru-RU"/>
        </w:rPr>
        <w:t xml:space="preserve">—  обобщать мнения нескольких людей; участвовать в групповых формах работы (обсуждения, обмен мнениями, мозговые штурмы и др.); </w:t>
      </w:r>
    </w:p>
    <w:p w:rsidR="00276813" w:rsidRPr="000B160A" w:rsidRDefault="00B96737">
      <w:pPr>
        <w:autoSpaceDE w:val="0"/>
        <w:autoSpaceDN w:val="0"/>
        <w:spacing w:before="190" w:after="0" w:line="230" w:lineRule="auto"/>
        <w:ind w:left="420"/>
        <w:rPr>
          <w:lang w:val="ru-RU"/>
        </w:rPr>
      </w:pPr>
      <w:r w:rsidRPr="000B160A">
        <w:rPr>
          <w:rFonts w:ascii="Times New Roman" w:eastAsia="Times New Roman" w:hAnsi="Times New Roman"/>
          <w:color w:val="000000"/>
          <w:sz w:val="24"/>
          <w:lang w:val="ru-RU"/>
        </w:rPr>
        <w:t xml:space="preserve">—  выполнять свою часть работы и координировать свои действия с другими членами команды; </w:t>
      </w:r>
    </w:p>
    <w:p w:rsidR="00276813" w:rsidRPr="000B160A" w:rsidRDefault="00B96737">
      <w:pPr>
        <w:autoSpaceDE w:val="0"/>
        <w:autoSpaceDN w:val="0"/>
        <w:spacing w:before="190" w:after="0" w:line="262" w:lineRule="auto"/>
        <w:ind w:left="420" w:right="576"/>
        <w:rPr>
          <w:lang w:val="ru-RU"/>
        </w:rPr>
      </w:pPr>
      <w:r w:rsidRPr="000B160A">
        <w:rPr>
          <w:rFonts w:ascii="Times New Roman" w:eastAsia="Times New Roman" w:hAnsi="Times New Roman"/>
          <w:color w:val="000000"/>
          <w:sz w:val="24"/>
          <w:lang w:val="ru-RU"/>
        </w:rPr>
        <w:t>—  оценивать качество своего вклада в общий продукт по критериям, сформулированным участниками взаимодействия.</w:t>
      </w:r>
    </w:p>
    <w:p w:rsidR="00276813" w:rsidRPr="000B160A" w:rsidRDefault="00B96737">
      <w:pPr>
        <w:tabs>
          <w:tab w:val="left" w:pos="180"/>
        </w:tabs>
        <w:autoSpaceDE w:val="0"/>
        <w:autoSpaceDN w:val="0"/>
        <w:spacing w:before="178" w:after="0" w:line="262" w:lineRule="auto"/>
        <w:ind w:right="144"/>
        <w:rPr>
          <w:lang w:val="ru-RU"/>
        </w:rPr>
      </w:pPr>
      <w:r w:rsidRPr="000B160A">
        <w:rPr>
          <w:lang w:val="ru-RU"/>
        </w:rPr>
        <w:tab/>
      </w:r>
      <w:r w:rsidRPr="000B160A">
        <w:rPr>
          <w:rFonts w:ascii="Times New Roman" w:eastAsia="Times New Roman" w:hAnsi="Times New Roman"/>
          <w:i/>
          <w:color w:val="000000"/>
          <w:sz w:val="24"/>
          <w:lang w:val="ru-RU"/>
        </w:rPr>
        <w:t xml:space="preserve">3)  Универсальные </w:t>
      </w:r>
      <w:r w:rsidRPr="000B160A">
        <w:rPr>
          <w:rFonts w:ascii="Times New Roman" w:eastAsia="Times New Roman" w:hAnsi="Times New Roman"/>
          <w:b/>
          <w:i/>
          <w:color w:val="000000"/>
          <w:sz w:val="24"/>
          <w:lang w:val="ru-RU"/>
        </w:rPr>
        <w:t xml:space="preserve">регулятивные </w:t>
      </w:r>
      <w:r w:rsidRPr="000B160A">
        <w:rPr>
          <w:rFonts w:ascii="Times New Roman" w:eastAsia="Times New Roman" w:hAnsi="Times New Roman"/>
          <w:i/>
          <w:color w:val="000000"/>
          <w:sz w:val="24"/>
          <w:lang w:val="ru-RU"/>
        </w:rPr>
        <w:t>действия обеспечивают формирование смысловых установок и жизненных навыков личности.</w:t>
      </w:r>
    </w:p>
    <w:p w:rsidR="00276813" w:rsidRPr="000B160A" w:rsidRDefault="00B96737">
      <w:pPr>
        <w:autoSpaceDE w:val="0"/>
        <w:autoSpaceDN w:val="0"/>
        <w:spacing w:before="190" w:after="0" w:line="230" w:lineRule="auto"/>
        <w:ind w:left="180"/>
        <w:rPr>
          <w:lang w:val="ru-RU"/>
        </w:rPr>
      </w:pPr>
      <w:r w:rsidRPr="000B160A">
        <w:rPr>
          <w:rFonts w:ascii="Times New Roman" w:eastAsia="Times New Roman" w:hAnsi="Times New Roman"/>
          <w:b/>
          <w:color w:val="000000"/>
          <w:sz w:val="24"/>
          <w:lang w:val="ru-RU"/>
        </w:rPr>
        <w:t>Самоорганизация:</w:t>
      </w:r>
    </w:p>
    <w:p w:rsidR="00276813" w:rsidRPr="000B160A" w:rsidRDefault="00B96737">
      <w:pPr>
        <w:autoSpaceDE w:val="0"/>
        <w:autoSpaceDN w:val="0"/>
        <w:spacing w:before="178" w:after="0" w:line="271" w:lineRule="auto"/>
        <w:ind w:left="420"/>
        <w:rPr>
          <w:lang w:val="ru-RU"/>
        </w:rPr>
      </w:pPr>
      <w:r w:rsidRPr="000B160A">
        <w:rPr>
          <w:rFonts w:ascii="Times New Roman" w:eastAsia="Times New Roman" w:hAnsi="Times New Roman"/>
          <w:color w:val="000000"/>
          <w:sz w:val="24"/>
          <w:lang w:val="ru-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76813" w:rsidRPr="000B160A" w:rsidRDefault="00276813">
      <w:pPr>
        <w:rPr>
          <w:lang w:val="ru-RU"/>
        </w:rPr>
        <w:sectPr w:rsidR="00276813" w:rsidRPr="000B160A">
          <w:pgSz w:w="11900" w:h="16840"/>
          <w:pgMar w:top="298" w:right="830" w:bottom="384" w:left="666" w:header="720" w:footer="720" w:gutter="0"/>
          <w:cols w:space="720" w:equalWidth="0">
            <w:col w:w="10404" w:space="0"/>
          </w:cols>
          <w:docGrid w:linePitch="360"/>
        </w:sectPr>
      </w:pPr>
    </w:p>
    <w:p w:rsidR="00276813" w:rsidRPr="000B160A" w:rsidRDefault="00276813">
      <w:pPr>
        <w:autoSpaceDE w:val="0"/>
        <w:autoSpaceDN w:val="0"/>
        <w:spacing w:after="114" w:line="220" w:lineRule="exact"/>
        <w:rPr>
          <w:lang w:val="ru-RU"/>
        </w:rPr>
      </w:pPr>
    </w:p>
    <w:p w:rsidR="00276813" w:rsidRPr="000B160A" w:rsidRDefault="00B96737">
      <w:pPr>
        <w:autoSpaceDE w:val="0"/>
        <w:autoSpaceDN w:val="0"/>
        <w:spacing w:after="0" w:line="230" w:lineRule="auto"/>
        <w:ind w:left="180"/>
        <w:rPr>
          <w:lang w:val="ru-RU"/>
        </w:rPr>
      </w:pPr>
      <w:r w:rsidRPr="000B160A">
        <w:rPr>
          <w:rFonts w:ascii="Times New Roman" w:eastAsia="Times New Roman" w:hAnsi="Times New Roman"/>
          <w:b/>
          <w:color w:val="000000"/>
          <w:sz w:val="24"/>
          <w:lang w:val="ru-RU"/>
        </w:rPr>
        <w:t>Самоконтроль:</w:t>
      </w:r>
    </w:p>
    <w:p w:rsidR="00276813" w:rsidRPr="000B160A" w:rsidRDefault="00B96737">
      <w:pPr>
        <w:autoSpaceDE w:val="0"/>
        <w:autoSpaceDN w:val="0"/>
        <w:spacing w:before="178" w:after="0" w:line="262" w:lineRule="auto"/>
        <w:ind w:left="420" w:right="1296"/>
        <w:rPr>
          <w:lang w:val="ru-RU"/>
        </w:rPr>
      </w:pPr>
      <w:r w:rsidRPr="000B160A">
        <w:rPr>
          <w:rFonts w:ascii="Times New Roman" w:eastAsia="Times New Roman" w:hAnsi="Times New Roman"/>
          <w:color w:val="000000"/>
          <w:sz w:val="24"/>
          <w:lang w:val="ru-RU"/>
        </w:rPr>
        <w:t xml:space="preserve">—  владеть способами самопроверки, самоконтроля процесса и результата решения математической задачи; </w:t>
      </w:r>
    </w:p>
    <w:p w:rsidR="00276813" w:rsidRPr="000B160A" w:rsidRDefault="00B96737">
      <w:pPr>
        <w:autoSpaceDE w:val="0"/>
        <w:autoSpaceDN w:val="0"/>
        <w:spacing w:before="190" w:after="0" w:line="262" w:lineRule="auto"/>
        <w:ind w:left="420"/>
        <w:rPr>
          <w:lang w:val="ru-RU"/>
        </w:rPr>
      </w:pPr>
      <w:r w:rsidRPr="000B160A">
        <w:rPr>
          <w:rFonts w:ascii="Times New Roman" w:eastAsia="Times New Roman" w:hAnsi="Times New Roman"/>
          <w:color w:val="000000"/>
          <w:sz w:val="24"/>
          <w:lang w:val="ru-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76813" w:rsidRPr="000B160A" w:rsidRDefault="00B96737">
      <w:pPr>
        <w:autoSpaceDE w:val="0"/>
        <w:autoSpaceDN w:val="0"/>
        <w:spacing w:before="190" w:after="0" w:line="271" w:lineRule="auto"/>
        <w:ind w:left="420"/>
        <w:rPr>
          <w:lang w:val="ru-RU"/>
        </w:rPr>
      </w:pPr>
      <w:r w:rsidRPr="000B160A">
        <w:rPr>
          <w:rFonts w:ascii="Times New Roman" w:eastAsia="Times New Roman" w:hAnsi="Times New Roman"/>
          <w:color w:val="000000"/>
          <w:sz w:val="24"/>
          <w:lang w:val="ru-RU"/>
        </w:rPr>
        <w:t xml:space="preserve">—  оценивать соответствие результата деятельности поставленной цели и условиям, объяснять причины достижения или </w:t>
      </w:r>
      <w:proofErr w:type="spellStart"/>
      <w:r w:rsidRPr="000B160A">
        <w:rPr>
          <w:rFonts w:ascii="Times New Roman" w:eastAsia="Times New Roman" w:hAnsi="Times New Roman"/>
          <w:color w:val="000000"/>
          <w:sz w:val="24"/>
          <w:lang w:val="ru-RU"/>
        </w:rPr>
        <w:t>недостижения</w:t>
      </w:r>
      <w:proofErr w:type="spellEnd"/>
      <w:r w:rsidRPr="000B160A">
        <w:rPr>
          <w:rFonts w:ascii="Times New Roman" w:eastAsia="Times New Roman" w:hAnsi="Times New Roman"/>
          <w:color w:val="000000"/>
          <w:sz w:val="24"/>
          <w:lang w:val="ru-RU"/>
        </w:rPr>
        <w:t xml:space="preserve"> цели, находить ошибку, давать оценку приобретённому опыту.</w:t>
      </w:r>
    </w:p>
    <w:p w:rsidR="00276813" w:rsidRPr="000B160A" w:rsidRDefault="00B96737">
      <w:pPr>
        <w:autoSpaceDE w:val="0"/>
        <w:autoSpaceDN w:val="0"/>
        <w:spacing w:before="324" w:after="0" w:line="230" w:lineRule="auto"/>
        <w:rPr>
          <w:lang w:val="ru-RU"/>
        </w:rPr>
      </w:pPr>
      <w:r w:rsidRPr="000B160A">
        <w:rPr>
          <w:rFonts w:ascii="Times New Roman" w:eastAsia="Times New Roman" w:hAnsi="Times New Roman"/>
          <w:b/>
          <w:color w:val="000000"/>
          <w:sz w:val="24"/>
          <w:lang w:val="ru-RU"/>
        </w:rPr>
        <w:t>ПРЕДМЕТНЫЕ РЕЗУЛЬТАТЫ</w:t>
      </w:r>
    </w:p>
    <w:p w:rsidR="00276813" w:rsidRPr="000B160A" w:rsidRDefault="00B96737">
      <w:pPr>
        <w:autoSpaceDE w:val="0"/>
        <w:autoSpaceDN w:val="0"/>
        <w:spacing w:before="264" w:after="0" w:line="230" w:lineRule="auto"/>
        <w:rPr>
          <w:lang w:val="ru-RU"/>
        </w:rPr>
      </w:pPr>
      <w:r w:rsidRPr="000B160A">
        <w:rPr>
          <w:rFonts w:ascii="Times New Roman" w:eastAsia="Times New Roman" w:hAnsi="Times New Roman"/>
          <w:b/>
          <w:color w:val="000000"/>
          <w:sz w:val="24"/>
          <w:lang w:val="ru-RU"/>
        </w:rPr>
        <w:t>Числа и вычисления</w:t>
      </w:r>
    </w:p>
    <w:p w:rsidR="00276813" w:rsidRPr="000B160A" w:rsidRDefault="00B96737">
      <w:pPr>
        <w:tabs>
          <w:tab w:val="left" w:pos="180"/>
        </w:tabs>
        <w:autoSpaceDE w:val="0"/>
        <w:autoSpaceDN w:val="0"/>
        <w:spacing w:before="166" w:after="0" w:line="262" w:lineRule="auto"/>
        <w:rPr>
          <w:lang w:val="ru-RU"/>
        </w:rPr>
      </w:pPr>
      <w:r w:rsidRPr="000B160A">
        <w:rPr>
          <w:lang w:val="ru-RU"/>
        </w:rPr>
        <w:tab/>
      </w:r>
      <w:r w:rsidRPr="000B160A">
        <w:rPr>
          <w:rFonts w:ascii="Times New Roman" w:eastAsia="Times New Roman" w:hAnsi="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rsidR="00276813" w:rsidRPr="000B160A" w:rsidRDefault="00B96737">
      <w:pPr>
        <w:tabs>
          <w:tab w:val="left" w:pos="180"/>
        </w:tabs>
        <w:autoSpaceDE w:val="0"/>
        <w:autoSpaceDN w:val="0"/>
        <w:spacing w:before="70" w:after="0" w:line="262" w:lineRule="auto"/>
        <w:rPr>
          <w:lang w:val="ru-RU"/>
        </w:rPr>
      </w:pPr>
      <w:r w:rsidRPr="000B160A">
        <w:rPr>
          <w:lang w:val="ru-RU"/>
        </w:rPr>
        <w:tab/>
      </w:r>
      <w:r w:rsidRPr="000B160A">
        <w:rPr>
          <w:rFonts w:ascii="Times New Roman" w:eastAsia="Times New Roman" w:hAnsi="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rsidR="00276813" w:rsidRPr="000B160A" w:rsidRDefault="00B96737">
      <w:pPr>
        <w:tabs>
          <w:tab w:val="left" w:pos="180"/>
        </w:tabs>
        <w:autoSpaceDE w:val="0"/>
        <w:autoSpaceDN w:val="0"/>
        <w:spacing w:before="70" w:after="0" w:line="262" w:lineRule="auto"/>
        <w:rPr>
          <w:lang w:val="ru-RU"/>
        </w:rPr>
      </w:pPr>
      <w:r w:rsidRPr="000B160A">
        <w:rPr>
          <w:lang w:val="ru-RU"/>
        </w:rPr>
        <w:tab/>
      </w:r>
      <w:r w:rsidRPr="000B160A">
        <w:rPr>
          <w:rFonts w:ascii="Times New Roman" w:eastAsia="Times New Roman" w:hAnsi="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276813" w:rsidRPr="000B160A" w:rsidRDefault="00B96737">
      <w:pPr>
        <w:tabs>
          <w:tab w:val="left" w:pos="180"/>
        </w:tabs>
        <w:autoSpaceDE w:val="0"/>
        <w:autoSpaceDN w:val="0"/>
        <w:spacing w:before="70" w:after="0" w:line="262" w:lineRule="auto"/>
        <w:ind w:right="576"/>
        <w:rPr>
          <w:lang w:val="ru-RU"/>
        </w:rPr>
      </w:pPr>
      <w:r w:rsidRPr="000B160A">
        <w:rPr>
          <w:lang w:val="ru-RU"/>
        </w:rPr>
        <w:tab/>
      </w:r>
      <w:r w:rsidRPr="000B160A">
        <w:rPr>
          <w:rFonts w:ascii="Times New Roman" w:eastAsia="Times New Roman" w:hAnsi="Times New Roman"/>
          <w:color w:val="000000"/>
          <w:sz w:val="24"/>
          <w:lang w:val="ru-RU"/>
        </w:rPr>
        <w:t>Выполнять арифметические действия с натуральными числами, с обыкновенными дробями в простейших случаях.</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Выполнять проверку, прикидку результата вычислений.</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Округлять натуральные числа.</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Решение текстовых задач</w:t>
      </w:r>
    </w:p>
    <w:p w:rsidR="00276813" w:rsidRPr="000B160A" w:rsidRDefault="00B96737">
      <w:pPr>
        <w:tabs>
          <w:tab w:val="left" w:pos="180"/>
        </w:tabs>
        <w:autoSpaceDE w:val="0"/>
        <w:autoSpaceDN w:val="0"/>
        <w:spacing w:before="166" w:after="0" w:line="262" w:lineRule="auto"/>
        <w:ind w:right="432"/>
        <w:rPr>
          <w:lang w:val="ru-RU"/>
        </w:rPr>
      </w:pPr>
      <w:r w:rsidRPr="000B160A">
        <w:rPr>
          <w:lang w:val="ru-RU"/>
        </w:rPr>
        <w:tab/>
      </w:r>
      <w:r w:rsidRPr="000B160A">
        <w:rPr>
          <w:rFonts w:ascii="Times New Roman" w:eastAsia="Times New Roman" w:hAnsi="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rsidR="00276813" w:rsidRPr="000B160A" w:rsidRDefault="00B96737">
      <w:pPr>
        <w:tabs>
          <w:tab w:val="left" w:pos="180"/>
        </w:tabs>
        <w:autoSpaceDE w:val="0"/>
        <w:autoSpaceDN w:val="0"/>
        <w:spacing w:before="70" w:after="0" w:line="262" w:lineRule="auto"/>
        <w:ind w:right="288"/>
        <w:rPr>
          <w:lang w:val="ru-RU"/>
        </w:rPr>
      </w:pPr>
      <w:r w:rsidRPr="000B160A">
        <w:rPr>
          <w:lang w:val="ru-RU"/>
        </w:rPr>
        <w:tab/>
      </w:r>
      <w:r w:rsidRPr="000B160A">
        <w:rPr>
          <w:rFonts w:ascii="Times New Roman" w:eastAsia="Times New Roman" w:hAnsi="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Использовать краткие записи, схемы, таблицы, обозначения при решении задач.</w:t>
      </w:r>
    </w:p>
    <w:p w:rsidR="00276813" w:rsidRPr="000B160A" w:rsidRDefault="00B96737">
      <w:pPr>
        <w:tabs>
          <w:tab w:val="left" w:pos="180"/>
        </w:tabs>
        <w:autoSpaceDE w:val="0"/>
        <w:autoSpaceDN w:val="0"/>
        <w:spacing w:before="70" w:after="0" w:line="262" w:lineRule="auto"/>
        <w:ind w:right="576"/>
        <w:rPr>
          <w:lang w:val="ru-RU"/>
        </w:rPr>
      </w:pPr>
      <w:r w:rsidRPr="000B160A">
        <w:rPr>
          <w:lang w:val="ru-RU"/>
        </w:rPr>
        <w:tab/>
      </w:r>
      <w:r w:rsidRPr="000B160A">
        <w:rPr>
          <w:rFonts w:ascii="Times New Roman" w:eastAsia="Times New Roman" w:hAnsi="Times New Roman"/>
          <w:color w:val="000000"/>
          <w:sz w:val="24"/>
          <w:lang w:val="ru-RU"/>
        </w:rPr>
        <w:t>Пользоваться основными единицами измерения: цены, массы; расстояния, времени, скорости; выражать одни единицы вели- чины через другие.</w:t>
      </w:r>
    </w:p>
    <w:p w:rsidR="00276813" w:rsidRPr="000B160A" w:rsidRDefault="00B96737">
      <w:pPr>
        <w:autoSpaceDE w:val="0"/>
        <w:autoSpaceDN w:val="0"/>
        <w:spacing w:before="72" w:after="0" w:line="262" w:lineRule="auto"/>
        <w:ind w:right="432"/>
        <w:jc w:val="center"/>
        <w:rPr>
          <w:lang w:val="ru-RU"/>
        </w:rPr>
      </w:pPr>
      <w:r w:rsidRPr="000B160A">
        <w:rPr>
          <w:rFonts w:ascii="Times New Roman" w:eastAsia="Times New Roman" w:hAnsi="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Наглядная геометрия</w:t>
      </w:r>
    </w:p>
    <w:p w:rsidR="00276813" w:rsidRPr="000B160A" w:rsidRDefault="00B96737">
      <w:pPr>
        <w:tabs>
          <w:tab w:val="left" w:pos="180"/>
        </w:tabs>
        <w:autoSpaceDE w:val="0"/>
        <w:autoSpaceDN w:val="0"/>
        <w:spacing w:before="166" w:after="0" w:line="262" w:lineRule="auto"/>
        <w:ind w:right="576"/>
        <w:rPr>
          <w:lang w:val="ru-RU"/>
        </w:rPr>
      </w:pPr>
      <w:r w:rsidRPr="000B160A">
        <w:rPr>
          <w:lang w:val="ru-RU"/>
        </w:rPr>
        <w:tab/>
      </w:r>
      <w:r w:rsidRPr="000B160A">
        <w:rPr>
          <w:rFonts w:ascii="Times New Roman" w:eastAsia="Times New Roman" w:hAnsi="Times New Roman"/>
          <w:color w:val="000000"/>
          <w:sz w:val="24"/>
          <w:lang w:val="ru-RU"/>
        </w:rPr>
        <w:t>Пользоваться геометрическими понятиями: точка, прямая, отрезок, луч, угол, многоугольник, окружность, круг.</w:t>
      </w:r>
    </w:p>
    <w:p w:rsidR="00276813" w:rsidRPr="000B160A" w:rsidRDefault="00B96737">
      <w:pPr>
        <w:tabs>
          <w:tab w:val="left" w:pos="180"/>
        </w:tabs>
        <w:autoSpaceDE w:val="0"/>
        <w:autoSpaceDN w:val="0"/>
        <w:spacing w:before="70" w:after="0" w:line="262" w:lineRule="auto"/>
        <w:ind w:right="288"/>
        <w:rPr>
          <w:lang w:val="ru-RU"/>
        </w:rPr>
      </w:pPr>
      <w:r w:rsidRPr="000B160A">
        <w:rPr>
          <w:lang w:val="ru-RU"/>
        </w:rPr>
        <w:tab/>
      </w:r>
      <w:r w:rsidRPr="000B160A">
        <w:rPr>
          <w:rFonts w:ascii="Times New Roman" w:eastAsia="Times New Roman" w:hAnsi="Times New Roman"/>
          <w:color w:val="000000"/>
          <w:sz w:val="24"/>
          <w:lang w:val="ru-RU"/>
        </w:rPr>
        <w:t>Приводить примеры объектов окружающего мира, имеющих форму изученных геометрических фигур.</w:t>
      </w:r>
    </w:p>
    <w:p w:rsidR="00276813" w:rsidRPr="000B160A" w:rsidRDefault="00B96737">
      <w:pPr>
        <w:tabs>
          <w:tab w:val="left" w:pos="180"/>
        </w:tabs>
        <w:autoSpaceDE w:val="0"/>
        <w:autoSpaceDN w:val="0"/>
        <w:spacing w:before="70" w:after="0" w:line="262" w:lineRule="auto"/>
        <w:ind w:right="288"/>
        <w:rPr>
          <w:lang w:val="ru-RU"/>
        </w:rPr>
      </w:pPr>
      <w:r w:rsidRPr="000B160A">
        <w:rPr>
          <w:lang w:val="ru-RU"/>
        </w:rPr>
        <w:tab/>
      </w:r>
      <w:r w:rsidRPr="000B160A">
        <w:rPr>
          <w:rFonts w:ascii="Times New Roman" w:eastAsia="Times New Roman" w:hAnsi="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276813" w:rsidRPr="000B160A" w:rsidRDefault="00B96737">
      <w:pPr>
        <w:tabs>
          <w:tab w:val="left" w:pos="180"/>
        </w:tabs>
        <w:autoSpaceDE w:val="0"/>
        <w:autoSpaceDN w:val="0"/>
        <w:spacing w:before="70" w:after="0" w:line="262" w:lineRule="auto"/>
        <w:ind w:right="288"/>
        <w:rPr>
          <w:lang w:val="ru-RU"/>
        </w:rPr>
      </w:pPr>
      <w:r w:rsidRPr="000B160A">
        <w:rPr>
          <w:lang w:val="ru-RU"/>
        </w:rPr>
        <w:tab/>
      </w:r>
      <w:r w:rsidRPr="000B160A">
        <w:rPr>
          <w:rFonts w:ascii="Times New Roman" w:eastAsia="Times New Roman" w:hAnsi="Times New Roman"/>
          <w:color w:val="000000"/>
          <w:sz w:val="24"/>
          <w:lang w:val="ru-RU"/>
        </w:rPr>
        <w:t>Изображать изученные геометрические фигуры на нелинованной и клетчатой бумаге с помощью циркуля и линейки.</w:t>
      </w:r>
    </w:p>
    <w:p w:rsidR="00276813" w:rsidRPr="000B160A" w:rsidRDefault="00B96737">
      <w:pPr>
        <w:tabs>
          <w:tab w:val="left" w:pos="180"/>
        </w:tabs>
        <w:autoSpaceDE w:val="0"/>
        <w:autoSpaceDN w:val="0"/>
        <w:spacing w:before="70" w:after="0" w:line="262" w:lineRule="auto"/>
        <w:ind w:right="432"/>
        <w:rPr>
          <w:lang w:val="ru-RU"/>
        </w:rPr>
      </w:pPr>
      <w:r w:rsidRPr="000B160A">
        <w:rPr>
          <w:lang w:val="ru-RU"/>
        </w:rPr>
        <w:tab/>
      </w:r>
      <w:r w:rsidRPr="000B160A">
        <w:rPr>
          <w:rFonts w:ascii="Times New Roman" w:eastAsia="Times New Roman" w:hAnsi="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Использовать свойства сторон и углов прямоугольника, квадрата для их построения, вычисления</w:t>
      </w:r>
    </w:p>
    <w:p w:rsidR="00276813" w:rsidRPr="000B160A" w:rsidRDefault="00276813">
      <w:pPr>
        <w:rPr>
          <w:lang w:val="ru-RU"/>
        </w:rPr>
        <w:sectPr w:rsidR="00276813" w:rsidRPr="000B160A">
          <w:pgSz w:w="11900" w:h="16840"/>
          <w:pgMar w:top="334" w:right="774" w:bottom="332" w:left="666" w:header="720" w:footer="720" w:gutter="0"/>
          <w:cols w:space="720" w:equalWidth="0">
            <w:col w:w="10460" w:space="0"/>
          </w:cols>
          <w:docGrid w:linePitch="360"/>
        </w:sectPr>
      </w:pPr>
    </w:p>
    <w:p w:rsidR="00276813" w:rsidRPr="000B160A" w:rsidRDefault="00276813">
      <w:pPr>
        <w:autoSpaceDE w:val="0"/>
        <w:autoSpaceDN w:val="0"/>
        <w:spacing w:after="66" w:line="220" w:lineRule="exact"/>
        <w:rPr>
          <w:lang w:val="ru-RU"/>
        </w:rPr>
      </w:pPr>
    </w:p>
    <w:p w:rsidR="00276813" w:rsidRPr="000B160A" w:rsidRDefault="00B96737">
      <w:pPr>
        <w:autoSpaceDE w:val="0"/>
        <w:autoSpaceDN w:val="0"/>
        <w:spacing w:after="0" w:line="230" w:lineRule="auto"/>
        <w:rPr>
          <w:lang w:val="ru-RU"/>
        </w:rPr>
      </w:pPr>
      <w:r w:rsidRPr="000B160A">
        <w:rPr>
          <w:rFonts w:ascii="Times New Roman" w:eastAsia="Times New Roman" w:hAnsi="Times New Roman"/>
          <w:color w:val="000000"/>
          <w:sz w:val="24"/>
          <w:lang w:val="ru-RU"/>
        </w:rPr>
        <w:t>площади и периметра.</w:t>
      </w:r>
    </w:p>
    <w:p w:rsidR="00276813" w:rsidRPr="000B160A" w:rsidRDefault="00B96737">
      <w:pPr>
        <w:tabs>
          <w:tab w:val="left" w:pos="180"/>
        </w:tabs>
        <w:autoSpaceDE w:val="0"/>
        <w:autoSpaceDN w:val="0"/>
        <w:spacing w:before="70" w:after="0" w:line="262" w:lineRule="auto"/>
        <w:ind w:right="1584"/>
        <w:rPr>
          <w:lang w:val="ru-RU"/>
        </w:rPr>
      </w:pPr>
      <w:r w:rsidRPr="000B160A">
        <w:rPr>
          <w:lang w:val="ru-RU"/>
        </w:rPr>
        <w:tab/>
      </w:r>
      <w:r w:rsidRPr="000B160A">
        <w:rPr>
          <w:rFonts w:ascii="Times New Roman" w:eastAsia="Times New Roman" w:hAnsi="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276813" w:rsidRPr="000B160A" w:rsidRDefault="00B96737">
      <w:pPr>
        <w:tabs>
          <w:tab w:val="left" w:pos="180"/>
        </w:tabs>
        <w:autoSpaceDE w:val="0"/>
        <w:autoSpaceDN w:val="0"/>
        <w:spacing w:before="70" w:after="0" w:line="262" w:lineRule="auto"/>
        <w:ind w:right="288"/>
        <w:rPr>
          <w:lang w:val="ru-RU"/>
        </w:rPr>
      </w:pPr>
      <w:r w:rsidRPr="000B160A">
        <w:rPr>
          <w:lang w:val="ru-RU"/>
        </w:rPr>
        <w:tab/>
      </w:r>
      <w:r w:rsidRPr="000B160A">
        <w:rPr>
          <w:rFonts w:ascii="Times New Roman" w:eastAsia="Times New Roman" w:hAnsi="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rsidR="00276813" w:rsidRPr="000B160A" w:rsidRDefault="00B96737">
      <w:pPr>
        <w:tabs>
          <w:tab w:val="left" w:pos="180"/>
        </w:tabs>
        <w:autoSpaceDE w:val="0"/>
        <w:autoSpaceDN w:val="0"/>
        <w:spacing w:before="70" w:after="0" w:line="262" w:lineRule="auto"/>
        <w:rPr>
          <w:lang w:val="ru-RU"/>
        </w:rPr>
      </w:pPr>
      <w:r w:rsidRPr="000B160A">
        <w:rPr>
          <w:lang w:val="ru-RU"/>
        </w:rPr>
        <w:tab/>
      </w:r>
      <w:r w:rsidRPr="000B160A">
        <w:rPr>
          <w:rFonts w:ascii="Times New Roman" w:eastAsia="Times New Roman" w:hAnsi="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276813" w:rsidRPr="000B160A" w:rsidRDefault="00B96737">
      <w:pPr>
        <w:tabs>
          <w:tab w:val="left" w:pos="180"/>
        </w:tabs>
        <w:autoSpaceDE w:val="0"/>
        <w:autoSpaceDN w:val="0"/>
        <w:spacing w:before="70" w:after="0" w:line="262" w:lineRule="auto"/>
        <w:ind w:right="576"/>
        <w:rPr>
          <w:lang w:val="ru-RU"/>
        </w:rPr>
      </w:pPr>
      <w:r w:rsidRPr="000B160A">
        <w:rPr>
          <w:lang w:val="ru-RU"/>
        </w:rPr>
        <w:tab/>
      </w:r>
      <w:r w:rsidRPr="000B160A">
        <w:rPr>
          <w:rFonts w:ascii="Times New Roman" w:eastAsia="Times New Roman" w:hAnsi="Times New Roman"/>
          <w:color w:val="000000"/>
          <w:sz w:val="24"/>
          <w:lang w:val="ru-RU"/>
        </w:rPr>
        <w:t>Вычислять объём куба, параллелепипеда по заданным измерениям, пользоваться единицами измерения объёма.</w:t>
      </w:r>
    </w:p>
    <w:p w:rsidR="00276813" w:rsidRPr="000B160A" w:rsidRDefault="00B96737">
      <w:pPr>
        <w:autoSpaceDE w:val="0"/>
        <w:autoSpaceDN w:val="0"/>
        <w:spacing w:before="70" w:after="0" w:line="230" w:lineRule="auto"/>
        <w:ind w:left="180"/>
        <w:rPr>
          <w:lang w:val="ru-RU"/>
        </w:rPr>
      </w:pPr>
      <w:r w:rsidRPr="000B160A">
        <w:rPr>
          <w:rFonts w:ascii="Times New Roman" w:eastAsia="Times New Roman" w:hAnsi="Times New Roman"/>
          <w:color w:val="000000"/>
          <w:sz w:val="24"/>
          <w:lang w:val="ru-RU"/>
        </w:rPr>
        <w:t>Решать несложные задачи на измерение геометрических величин в практических ситуациях.</w:t>
      </w:r>
    </w:p>
    <w:p w:rsidR="00276813" w:rsidRPr="000B160A" w:rsidRDefault="00276813">
      <w:pPr>
        <w:rPr>
          <w:lang w:val="ru-RU"/>
        </w:rPr>
        <w:sectPr w:rsidR="00276813" w:rsidRPr="000B160A">
          <w:pgSz w:w="11900" w:h="16840"/>
          <w:pgMar w:top="286" w:right="834" w:bottom="1440" w:left="666" w:header="720" w:footer="720" w:gutter="0"/>
          <w:cols w:space="720" w:equalWidth="0">
            <w:col w:w="10400" w:space="0"/>
          </w:cols>
          <w:docGrid w:linePitch="360"/>
        </w:sectPr>
      </w:pPr>
    </w:p>
    <w:p w:rsidR="00276813" w:rsidRPr="000B160A" w:rsidRDefault="00276813">
      <w:pPr>
        <w:autoSpaceDE w:val="0"/>
        <w:autoSpaceDN w:val="0"/>
        <w:spacing w:after="64" w:line="220" w:lineRule="exact"/>
        <w:rPr>
          <w:lang w:val="ru-RU"/>
        </w:rPr>
      </w:pPr>
    </w:p>
    <w:p w:rsidR="00276813" w:rsidRDefault="00B96737">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70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432"/>
              <w:rPr>
                <w:lang w:val="ru-RU"/>
              </w:rPr>
            </w:pPr>
            <w:r w:rsidRPr="000B160A">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Количествочасов</w:t>
            </w:r>
            <w:proofErr w:type="spellEnd"/>
          </w:p>
        </w:tc>
        <w:tc>
          <w:tcPr>
            <w:tcW w:w="86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619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276813">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c>
          <w:tcPr>
            <w:tcW w:w="1726" w:type="dxa"/>
            <w:vMerge/>
            <w:tcBorders>
              <w:top w:val="single" w:sz="4" w:space="0" w:color="000000"/>
              <w:left w:val="single" w:sz="4" w:space="0" w:color="000000"/>
              <w:bottom w:val="single" w:sz="5" w:space="0" w:color="000000"/>
              <w:right w:val="single" w:sz="4" w:space="0" w:color="000000"/>
            </w:tcBorders>
          </w:tcPr>
          <w:p w:rsidR="00276813" w:rsidRDefault="00276813"/>
        </w:tc>
      </w:tr>
      <w:tr w:rsidR="00276813" w:rsidRPr="00470161">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0" w:lineRule="auto"/>
              <w:ind w:left="72"/>
              <w:rPr>
                <w:lang w:val="ru-RU"/>
              </w:rPr>
            </w:pPr>
            <w:r w:rsidRPr="000B160A">
              <w:rPr>
                <w:rFonts w:ascii="Times New Roman" w:eastAsia="Times New Roman" w:hAnsi="Times New Roman"/>
                <w:color w:val="000000"/>
                <w:w w:val="97"/>
                <w:sz w:val="16"/>
                <w:lang w:val="ru-RU"/>
              </w:rPr>
              <w:t>Раздел 1.</w:t>
            </w:r>
            <w:r w:rsidRPr="000B160A">
              <w:rPr>
                <w:rFonts w:ascii="Times New Roman" w:eastAsia="Times New Roman" w:hAnsi="Times New Roman"/>
                <w:b/>
                <w:color w:val="221F1F"/>
                <w:w w:val="97"/>
                <w:sz w:val="16"/>
                <w:lang w:val="ru-RU"/>
              </w:rPr>
              <w:t>Натуральные числа. Действия с натуральными числами</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 xml:space="preserve">Десятичная система счисления.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01.09.2022 02.09.2022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288"/>
              <w:rPr>
                <w:lang w:val="ru-RU"/>
              </w:rPr>
            </w:pPr>
            <w:r w:rsidRPr="000B160A">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268" w:after="0" w:line="233" w:lineRule="auto"/>
              <w:ind w:left="72"/>
            </w:pPr>
            <w:r>
              <w:rPr>
                <w:rFonts w:ascii="Times New Roman" w:eastAsia="Times New Roman" w:hAnsi="Times New Roman"/>
                <w:color w:val="000000"/>
                <w:w w:val="97"/>
                <w:sz w:val="16"/>
              </w:rPr>
              <w:t xml:space="preserve">РешуВПР. </w:t>
            </w:r>
          </w:p>
        </w:tc>
      </w:tr>
      <w:tr w:rsidR="00276813">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 xml:space="preserve">Ряд натуральных чисел.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05.09.2022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288"/>
              <w:rPr>
                <w:lang w:val="ru-RU"/>
              </w:rPr>
            </w:pPr>
            <w:r w:rsidRPr="000B160A">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Учи.Ру.</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 xml:space="preserve">Натуральный ряд.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06.09.2022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 xml:space="preserve">Число 0.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07.09.2022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ight="288"/>
              <w:rPr>
                <w:lang w:val="ru-RU"/>
              </w:rPr>
            </w:pPr>
            <w:r w:rsidRPr="000B160A">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0B160A">
              <w:rPr>
                <w:lang w:val="ru-RU"/>
              </w:rPr>
              <w:br/>
            </w:r>
            <w:r w:rsidRPr="000B160A">
              <w:rPr>
                <w:rFonts w:ascii="Times New Roman" w:eastAsia="Times New Roman" w:hAnsi="Times New Roman"/>
                <w:color w:val="000000"/>
                <w:w w:val="97"/>
                <w:sz w:val="16"/>
                <w:lang w:val="ru-RU"/>
              </w:rPr>
              <w:t xml:space="preserve">Исследовать свойства натурального ряда; </w:t>
            </w:r>
            <w:r w:rsidRPr="000B160A">
              <w:rPr>
                <w:lang w:val="ru-RU"/>
              </w:rPr>
              <w:br/>
            </w:r>
            <w:r w:rsidRPr="000B160A">
              <w:rPr>
                <w:rFonts w:ascii="Times New Roman" w:eastAsia="Times New Roman" w:hAnsi="Times New Roman"/>
                <w:color w:val="000000"/>
                <w:w w:val="97"/>
                <w:sz w:val="16"/>
                <w:lang w:val="ru-RU"/>
              </w:rPr>
              <w:t>чисел 0 и 1 при сложении и умножении;;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Учи.Ру.</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1.5.</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144"/>
              <w:rPr>
                <w:lang w:val="ru-RU"/>
              </w:rPr>
            </w:pPr>
            <w:r w:rsidRPr="000B160A">
              <w:rPr>
                <w:rFonts w:ascii="Times New Roman" w:eastAsia="Times New Roman" w:hAnsi="Times New Roman"/>
                <w:color w:val="221F1F"/>
                <w:w w:val="97"/>
                <w:sz w:val="16"/>
                <w:lang w:val="ru-RU"/>
              </w:rPr>
              <w:t>Натуральные числа на координатной прямой.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08.09.2022 09.09.2022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3" w:lineRule="auto"/>
              <w:ind w:left="72"/>
            </w:pPr>
            <w:r>
              <w:rPr>
                <w:rFonts w:ascii="Times New Roman" w:eastAsia="Times New Roman" w:hAnsi="Times New Roman"/>
                <w:color w:val="000000"/>
                <w:w w:val="97"/>
                <w:sz w:val="16"/>
              </w:rPr>
              <w:t>Учи.Ру.</w:t>
            </w:r>
          </w:p>
        </w:tc>
      </w:tr>
      <w:tr w:rsidR="00276813">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r>
              <w:rPr>
                <w:rFonts w:ascii="Times New Roman" w:eastAsia="Times New Roman" w:hAnsi="Times New Roman"/>
                <w:color w:val="221F1F"/>
                <w:w w:val="97"/>
                <w:sz w:val="16"/>
              </w:rPr>
              <w:t>Сравнение, округлениенатуральных чисел.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12.09.2022 13.09.2022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288"/>
              <w:rPr>
                <w:lang w:val="ru-RU"/>
              </w:rPr>
            </w:pPr>
            <w:r w:rsidRPr="000B160A">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2" w:lineRule="auto"/>
              <w:ind w:left="72" w:right="144"/>
              <w:rPr>
                <w:lang w:val="ru-RU"/>
              </w:rPr>
            </w:pPr>
            <w:r w:rsidRPr="000B160A">
              <w:rPr>
                <w:rFonts w:ascii="Times New Roman" w:eastAsia="Times New Roman" w:hAnsi="Times New Roman"/>
                <w:color w:val="000000"/>
                <w:w w:val="97"/>
                <w:sz w:val="16"/>
                <w:lang w:val="ru-RU"/>
              </w:rPr>
              <w:t xml:space="preserve">Устный </w:t>
            </w:r>
            <w:r w:rsidRPr="000B160A">
              <w:rPr>
                <w:lang w:val="ru-RU"/>
              </w:rPr>
              <w:br/>
            </w:r>
            <w:r w:rsidRPr="000B160A">
              <w:rPr>
                <w:rFonts w:ascii="Times New Roman" w:eastAsia="Times New Roman" w:hAnsi="Times New Roman"/>
                <w:color w:val="000000"/>
                <w:w w:val="97"/>
                <w:sz w:val="16"/>
                <w:lang w:val="ru-RU"/>
              </w:rPr>
              <w:t xml:space="preserve">опрос; </w:t>
            </w:r>
            <w:r w:rsidRPr="000B160A">
              <w:rPr>
                <w:lang w:val="ru-RU"/>
              </w:rPr>
              <w:br/>
            </w:r>
            <w:r w:rsidRPr="000B160A">
              <w:rPr>
                <w:rFonts w:ascii="Times New Roman" w:eastAsia="Times New Roman" w:hAnsi="Times New Roman"/>
                <w:color w:val="000000"/>
                <w:w w:val="97"/>
                <w:sz w:val="16"/>
                <w:lang w:val="ru-RU"/>
              </w:rPr>
              <w:t xml:space="preserve">Письменный контроль; </w:t>
            </w:r>
            <w:r w:rsidRPr="000B160A">
              <w:rPr>
                <w:lang w:val="ru-RU"/>
              </w:rPr>
              <w:br/>
            </w:r>
            <w:r w:rsidRPr="000B160A">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268" w:after="0" w:line="233" w:lineRule="auto"/>
              <w:ind w:left="72"/>
            </w:pPr>
            <w:proofErr w:type="spellStart"/>
            <w:r>
              <w:rPr>
                <w:rFonts w:ascii="Times New Roman" w:eastAsia="Times New Roman" w:hAnsi="Times New Roman"/>
                <w:color w:val="000000"/>
                <w:w w:val="97"/>
                <w:sz w:val="16"/>
              </w:rPr>
              <w:t>РешуВПР</w:t>
            </w:r>
            <w:proofErr w:type="spellEnd"/>
            <w:r>
              <w:rPr>
                <w:rFonts w:ascii="Times New Roman" w:eastAsia="Times New Roman" w:hAnsi="Times New Roman"/>
                <w:color w:val="000000"/>
                <w:w w:val="97"/>
                <w:sz w:val="16"/>
              </w:rPr>
              <w:t xml:space="preserve">. </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1.7.</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720"/>
              <w:rPr>
                <w:lang w:val="ru-RU"/>
              </w:rPr>
            </w:pPr>
            <w:r w:rsidRPr="000B160A">
              <w:rPr>
                <w:rFonts w:ascii="Times New Roman" w:eastAsia="Times New Roman" w:hAnsi="Times New Roman"/>
                <w:color w:val="221F1F"/>
                <w:w w:val="97"/>
                <w:sz w:val="16"/>
                <w:lang w:val="ru-RU"/>
              </w:rPr>
              <w:t>Арифметические действия с натуральными числами.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15.09.2022 19.09.2022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 учи.ру</w:t>
            </w:r>
          </w:p>
        </w:tc>
      </w:tr>
      <w:tr w:rsidR="00276813">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1.8.</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7" w:lineRule="auto"/>
              <w:ind w:left="72" w:right="144"/>
              <w:rPr>
                <w:lang w:val="ru-RU"/>
              </w:rPr>
            </w:pPr>
            <w:r w:rsidRPr="000B160A">
              <w:rPr>
                <w:rFonts w:ascii="Times New Roman" w:eastAsia="Times New Roman" w:hAnsi="Times New Roman"/>
                <w:color w:val="221F1F"/>
                <w:w w:val="97"/>
                <w:sz w:val="16"/>
                <w:lang w:val="ru-RU"/>
              </w:rPr>
              <w:t xml:space="preserve">Свойства нуля при сложении и </w:t>
            </w:r>
            <w:r w:rsidRPr="000B160A">
              <w:rPr>
                <w:lang w:val="ru-RU"/>
              </w:rPr>
              <w:br/>
            </w:r>
            <w:r w:rsidRPr="000B160A">
              <w:rPr>
                <w:rFonts w:ascii="Times New Roman" w:eastAsia="Times New Roman" w:hAnsi="Times New Roman"/>
                <w:color w:val="221F1F"/>
                <w:w w:val="97"/>
                <w:sz w:val="16"/>
                <w:lang w:val="ru-RU"/>
              </w:rPr>
              <w:t>умножении, свойства единицы при умножении.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20.09.2022 21.09.2022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w:t>
            </w:r>
          </w:p>
        </w:tc>
      </w:tr>
      <w:tr w:rsidR="00276813">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jc w:val="center"/>
            </w:pPr>
            <w:r>
              <w:rPr>
                <w:rFonts w:ascii="Times New Roman" w:eastAsia="Times New Roman" w:hAnsi="Times New Roman"/>
                <w:color w:val="000000"/>
                <w:w w:val="97"/>
                <w:sz w:val="16"/>
              </w:rPr>
              <w:t>1.9.</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144"/>
              <w:rPr>
                <w:lang w:val="ru-RU"/>
              </w:rPr>
            </w:pPr>
            <w:r w:rsidRPr="000B160A">
              <w:rPr>
                <w:rFonts w:ascii="Times New Roman" w:eastAsia="Times New Roman" w:hAnsi="Times New Roman"/>
                <w:color w:val="221F1F"/>
                <w:w w:val="97"/>
                <w:sz w:val="16"/>
                <w:lang w:val="ru-RU"/>
              </w:rPr>
              <w:t xml:space="preserve">Переместительное и сочетательное свойства сложения и умножения, распределительное свойство </w:t>
            </w:r>
            <w:r w:rsidRPr="000B160A">
              <w:rPr>
                <w:lang w:val="ru-RU"/>
              </w:rPr>
              <w:br/>
            </w:r>
            <w:r w:rsidRPr="000B160A">
              <w:rPr>
                <w:rFonts w:ascii="Times New Roman" w:eastAsia="Times New Roman" w:hAnsi="Times New Roman"/>
                <w:color w:val="221F1F"/>
                <w:w w:val="97"/>
                <w:sz w:val="16"/>
                <w:lang w:val="ru-RU"/>
              </w:rPr>
              <w:t>умножения.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22.09.2022 26.09.2022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144"/>
              <w:rPr>
                <w:lang w:val="ru-RU"/>
              </w:rPr>
            </w:pPr>
            <w:r w:rsidRPr="000B160A">
              <w:rPr>
                <w:rFonts w:ascii="Times New Roman" w:eastAsia="Times New Roman" w:hAnsi="Times New Roman"/>
                <w:color w:val="000000"/>
                <w:w w:val="97"/>
                <w:sz w:val="16"/>
                <w:lang w:val="ru-RU"/>
              </w:rPr>
              <w:t xml:space="preserve">Использовать при вычислениях переместительное и сочетательное свойства сложения и умножения, распределительное свойство умножения; </w:t>
            </w:r>
            <w:r w:rsidRPr="000B160A">
              <w:rPr>
                <w:lang w:val="ru-RU"/>
              </w:rPr>
              <w:br/>
            </w:r>
            <w:r w:rsidRPr="000B160A">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50"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 xml:space="preserve">РешуВПР. </w:t>
            </w:r>
          </w:p>
        </w:tc>
      </w:tr>
    </w:tbl>
    <w:p w:rsidR="00276813" w:rsidRDefault="00276813">
      <w:pPr>
        <w:autoSpaceDE w:val="0"/>
        <w:autoSpaceDN w:val="0"/>
        <w:spacing w:after="0" w:line="14" w:lineRule="exact"/>
      </w:pPr>
    </w:p>
    <w:p w:rsidR="00276813" w:rsidRDefault="00276813">
      <w:pPr>
        <w:sectPr w:rsidR="00276813">
          <w:pgSz w:w="16840" w:h="11900"/>
          <w:pgMar w:top="282" w:right="640" w:bottom="904" w:left="666" w:header="720" w:footer="720" w:gutter="0"/>
          <w:cols w:space="720" w:equalWidth="0">
            <w:col w:w="1553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1.10.</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221F1F"/>
                <w:w w:val="97"/>
                <w:sz w:val="16"/>
                <w:lang w:val="ru-RU"/>
              </w:rPr>
              <w:t xml:space="preserve">Делители и кратные числа, </w:t>
            </w:r>
            <w:r w:rsidRPr="000B160A">
              <w:rPr>
                <w:lang w:val="ru-RU"/>
              </w:rPr>
              <w:br/>
            </w:r>
            <w:r w:rsidRPr="000B160A">
              <w:rPr>
                <w:rFonts w:ascii="Times New Roman" w:eastAsia="Times New Roman" w:hAnsi="Times New Roman"/>
                <w:color w:val="221F1F"/>
                <w:w w:val="97"/>
                <w:sz w:val="16"/>
                <w:lang w:val="ru-RU"/>
              </w:rPr>
              <w:t>разложение числа на множители.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28.09.2022 30.09.2022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4" w:lineRule="auto"/>
              <w:ind w:left="72"/>
              <w:rPr>
                <w:lang w:val="ru-RU"/>
              </w:rPr>
            </w:pPr>
            <w:r w:rsidRPr="000B160A">
              <w:rPr>
                <w:rFonts w:ascii="Times New Roman" w:eastAsia="Times New Roman" w:hAnsi="Times New Roman"/>
                <w:color w:val="000000"/>
                <w:w w:val="97"/>
                <w:sz w:val="16"/>
                <w:lang w:val="ru-RU"/>
              </w:rPr>
              <w:t xml:space="preserve">Формулировать и применять правила преобразования числовых выражений на основе свойств арифметических действий; </w:t>
            </w:r>
            <w:r w:rsidRPr="000B160A">
              <w:rPr>
                <w:lang w:val="ru-RU"/>
              </w:rPr>
              <w:br/>
            </w:r>
            <w:r w:rsidRPr="000B160A">
              <w:rPr>
                <w:rFonts w:ascii="Times New Roman" w:eastAsia="Times New Roman" w:hAnsi="Times New Roman"/>
                <w:color w:val="000000"/>
                <w:w w:val="97"/>
                <w:sz w:val="16"/>
                <w:lang w:val="ru-RU"/>
              </w:rPr>
              <w:t xml:space="preserve">Исследовать числовые закономерности, выдвигать и обосновывать гипотезы, </w:t>
            </w:r>
            <w:r w:rsidRPr="000B160A">
              <w:rPr>
                <w:lang w:val="ru-RU"/>
              </w:rPr>
              <w:br/>
            </w:r>
            <w:r w:rsidRPr="000B160A">
              <w:rPr>
                <w:rFonts w:ascii="Times New Roman" w:eastAsia="Times New Roman" w:hAnsi="Times New Roman"/>
                <w:color w:val="000000"/>
                <w:w w:val="97"/>
                <w:sz w:val="16"/>
                <w:lang w:val="ru-RU"/>
              </w:rPr>
              <w:t xml:space="preserve">формулировать обобщения и выводы по результатам проведённого исследования; 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w:t>
            </w:r>
            <w:r w:rsidRPr="000B160A">
              <w:rPr>
                <w:lang w:val="ru-RU"/>
              </w:rPr>
              <w:br/>
            </w:r>
            <w:r w:rsidRPr="000B160A">
              <w:rPr>
                <w:rFonts w:ascii="Times New Roman" w:eastAsia="Times New Roman" w:hAnsi="Times New Roman"/>
                <w:color w:val="000000"/>
                <w:w w:val="97"/>
                <w:sz w:val="16"/>
                <w:lang w:val="ru-RU"/>
              </w:rPr>
              <w:t xml:space="preserve">делимости на 2, 3, 5, 9, 10; применять алгоритм разложения числа на простые множители; находить остатки от деления и неполное частное; </w:t>
            </w:r>
            <w:r w:rsidRPr="000B160A">
              <w:rPr>
                <w:lang w:val="ru-RU"/>
              </w:rPr>
              <w:br/>
            </w:r>
            <w:r w:rsidRPr="000B160A">
              <w:rPr>
                <w:rFonts w:ascii="Times New Roman" w:eastAsia="Times New Roman" w:hAnsi="Times New Roman"/>
                <w:color w:val="000000"/>
                <w:w w:val="97"/>
                <w:sz w:val="16"/>
                <w:lang w:val="ru-RU"/>
              </w:rPr>
              <w:t xml:space="preserve">Распознавать истинные и ложные высказывания о натуральных числах, приводить примеры и контр- примеры, строить высказывания и отрицания высказываний о </w:t>
            </w:r>
            <w:r w:rsidRPr="000B160A">
              <w:rPr>
                <w:lang w:val="ru-RU"/>
              </w:rPr>
              <w:br/>
            </w:r>
            <w:r w:rsidRPr="000B160A">
              <w:rPr>
                <w:rFonts w:ascii="Times New Roman" w:eastAsia="Times New Roman" w:hAnsi="Times New Roman"/>
                <w:color w:val="000000"/>
                <w:w w:val="97"/>
                <w:sz w:val="16"/>
                <w:lang w:val="ru-RU"/>
              </w:rPr>
              <w:t>свойствах натуральных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РешуВПР.</w:t>
            </w:r>
          </w:p>
        </w:tc>
      </w:tr>
      <w:tr w:rsidR="00276813">
        <w:trPr>
          <w:trHeight w:hRule="exact" w:val="20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1.11.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Деление с остатком.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03.10.2022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4" w:lineRule="auto"/>
              <w:ind w:left="72"/>
              <w:rPr>
                <w:lang w:val="ru-RU"/>
              </w:rPr>
            </w:pPr>
            <w:r w:rsidRPr="000B160A">
              <w:rPr>
                <w:rFonts w:ascii="Times New Roman" w:eastAsia="Times New Roman" w:hAnsi="Times New Roman"/>
                <w:color w:val="000000"/>
                <w:w w:val="97"/>
                <w:sz w:val="16"/>
                <w:lang w:val="ru-RU"/>
              </w:rPr>
              <w:t xml:space="preserve">Формулировать и применять правила преобразования числовых выражений на основе свойств арифметических действий; </w:t>
            </w:r>
            <w:r w:rsidRPr="000B160A">
              <w:rPr>
                <w:lang w:val="ru-RU"/>
              </w:rPr>
              <w:br/>
            </w:r>
            <w:r w:rsidRPr="000B160A">
              <w:rPr>
                <w:rFonts w:ascii="Times New Roman" w:eastAsia="Times New Roman" w:hAnsi="Times New Roman"/>
                <w:color w:val="000000"/>
                <w:w w:val="97"/>
                <w:sz w:val="16"/>
                <w:lang w:val="ru-RU"/>
              </w:rPr>
              <w:t xml:space="preserve">Исследовать числовые закономерности, выдвигать и обосновывать гипотезы, </w:t>
            </w:r>
            <w:r w:rsidRPr="000B160A">
              <w:rPr>
                <w:lang w:val="ru-RU"/>
              </w:rPr>
              <w:br/>
            </w:r>
            <w:r w:rsidRPr="000B160A">
              <w:rPr>
                <w:rFonts w:ascii="Times New Roman" w:eastAsia="Times New Roman" w:hAnsi="Times New Roman"/>
                <w:color w:val="000000"/>
                <w:w w:val="97"/>
                <w:sz w:val="16"/>
                <w:lang w:val="ru-RU"/>
              </w:rPr>
              <w:t xml:space="preserve">формулировать обобщения и выводы по результатам проведённого исследования; 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w:t>
            </w:r>
            <w:r w:rsidRPr="000B160A">
              <w:rPr>
                <w:lang w:val="ru-RU"/>
              </w:rPr>
              <w:br/>
            </w:r>
            <w:r w:rsidRPr="000B160A">
              <w:rPr>
                <w:rFonts w:ascii="Times New Roman" w:eastAsia="Times New Roman" w:hAnsi="Times New Roman"/>
                <w:color w:val="000000"/>
                <w:w w:val="97"/>
                <w:sz w:val="16"/>
                <w:lang w:val="ru-RU"/>
              </w:rPr>
              <w:t xml:space="preserve">делимости на 2, 3, 5, 9, 10; применять алгоритм разложения числа на простые множители; находить остатки от деления и неполное частное; </w:t>
            </w:r>
            <w:r w:rsidRPr="000B160A">
              <w:rPr>
                <w:lang w:val="ru-RU"/>
              </w:rPr>
              <w:br/>
            </w:r>
            <w:r w:rsidRPr="000B160A">
              <w:rPr>
                <w:rFonts w:ascii="Times New Roman" w:eastAsia="Times New Roman" w:hAnsi="Times New Roman"/>
                <w:color w:val="000000"/>
                <w:w w:val="97"/>
                <w:sz w:val="16"/>
                <w:lang w:val="ru-RU"/>
              </w:rPr>
              <w:t xml:space="preserve">; </w:t>
            </w:r>
            <w:r w:rsidRPr="000B160A">
              <w:rPr>
                <w:lang w:val="ru-RU"/>
              </w:rPr>
              <w:br/>
            </w:r>
            <w:r w:rsidRPr="000B160A">
              <w:rPr>
                <w:rFonts w:ascii="Times New Roman" w:eastAsia="Times New Roman" w:hAnsi="Times New Roman"/>
                <w:color w:val="000000"/>
                <w:w w:val="97"/>
                <w:sz w:val="16"/>
                <w:lang w:val="ru-RU"/>
              </w:rPr>
              <w:t>;</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2" w:lineRule="auto"/>
              <w:ind w:left="72" w:right="144"/>
              <w:rPr>
                <w:lang w:val="ru-RU"/>
              </w:rPr>
            </w:pPr>
            <w:r w:rsidRPr="000B160A">
              <w:rPr>
                <w:rFonts w:ascii="Times New Roman" w:eastAsia="Times New Roman" w:hAnsi="Times New Roman"/>
                <w:color w:val="000000"/>
                <w:w w:val="97"/>
                <w:sz w:val="16"/>
                <w:lang w:val="ru-RU"/>
              </w:rPr>
              <w:t xml:space="preserve">Устный </w:t>
            </w:r>
            <w:r w:rsidRPr="000B160A">
              <w:rPr>
                <w:lang w:val="ru-RU"/>
              </w:rPr>
              <w:br/>
            </w:r>
            <w:r w:rsidRPr="000B160A">
              <w:rPr>
                <w:rFonts w:ascii="Times New Roman" w:eastAsia="Times New Roman" w:hAnsi="Times New Roman"/>
                <w:color w:val="000000"/>
                <w:w w:val="97"/>
                <w:sz w:val="16"/>
                <w:lang w:val="ru-RU"/>
              </w:rPr>
              <w:t xml:space="preserve">опрос; </w:t>
            </w:r>
            <w:r w:rsidRPr="000B160A">
              <w:rPr>
                <w:lang w:val="ru-RU"/>
              </w:rPr>
              <w:br/>
            </w:r>
            <w:r w:rsidRPr="000B160A">
              <w:rPr>
                <w:rFonts w:ascii="Times New Roman" w:eastAsia="Times New Roman" w:hAnsi="Times New Roman"/>
                <w:color w:val="000000"/>
                <w:w w:val="97"/>
                <w:sz w:val="16"/>
                <w:lang w:val="ru-RU"/>
              </w:rPr>
              <w:t xml:space="preserve">Письменный контроль; </w:t>
            </w:r>
            <w:r w:rsidRPr="000B160A">
              <w:rPr>
                <w:lang w:val="ru-RU"/>
              </w:rPr>
              <w:br/>
            </w:r>
            <w:r w:rsidRPr="000B160A">
              <w:rPr>
                <w:rFonts w:ascii="Times New Roman" w:eastAsia="Times New Roman" w:hAnsi="Times New Roman"/>
                <w:color w:val="000000"/>
                <w:w w:val="97"/>
                <w:sz w:val="16"/>
                <w:lang w:val="ru-RU"/>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proofErr w:type="spellStart"/>
            <w:r>
              <w:rPr>
                <w:rFonts w:ascii="Times New Roman" w:eastAsia="Times New Roman" w:hAnsi="Times New Roman"/>
                <w:color w:val="000000"/>
                <w:w w:val="97"/>
                <w:sz w:val="16"/>
              </w:rPr>
              <w:t>Учи.Ру</w:t>
            </w:r>
            <w:proofErr w:type="spellEnd"/>
            <w:r>
              <w:rPr>
                <w:rFonts w:ascii="Times New Roman" w:eastAsia="Times New Roman" w:hAnsi="Times New Roman"/>
                <w:color w:val="000000"/>
                <w:w w:val="97"/>
                <w:sz w:val="16"/>
              </w:rPr>
              <w:t>.</w:t>
            </w:r>
          </w:p>
          <w:p w:rsidR="00276813" w:rsidRDefault="00B96737">
            <w:pPr>
              <w:autoSpaceDE w:val="0"/>
              <w:autoSpaceDN w:val="0"/>
              <w:spacing w:before="18" w:after="0" w:line="233" w:lineRule="auto"/>
              <w:ind w:left="72"/>
            </w:pPr>
            <w:r>
              <w:rPr>
                <w:rFonts w:ascii="Times New Roman" w:eastAsia="Times New Roman" w:hAnsi="Times New Roman"/>
                <w:color w:val="000000"/>
                <w:w w:val="97"/>
                <w:sz w:val="16"/>
              </w:rPr>
              <w:t xml:space="preserve">РешуВПР. </w:t>
            </w:r>
          </w:p>
        </w:tc>
      </w:tr>
      <w:tr w:rsidR="00276813">
        <w:trPr>
          <w:trHeight w:hRule="exact" w:val="73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1.12.</w:t>
            </w:r>
          </w:p>
        </w:tc>
        <w:tc>
          <w:tcPr>
            <w:tcW w:w="270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Простые и составные числа.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04.10.2022 06.10.2022</w:t>
            </w:r>
          </w:p>
        </w:tc>
        <w:tc>
          <w:tcPr>
            <w:tcW w:w="619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Распознавать простые и составные числа;</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Учи.Ру.</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РешуВПР.</w:t>
            </w:r>
          </w:p>
        </w:tc>
      </w:tr>
      <w:tr w:rsidR="00276813">
        <w:trPr>
          <w:trHeight w:hRule="exact" w:val="130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jc w:val="center"/>
            </w:pPr>
            <w:r>
              <w:rPr>
                <w:rFonts w:ascii="Times New Roman" w:eastAsia="Times New Roman" w:hAnsi="Times New Roman"/>
                <w:color w:val="000000"/>
                <w:w w:val="97"/>
                <w:sz w:val="16"/>
              </w:rPr>
              <w:t>1.13.</w:t>
            </w:r>
          </w:p>
        </w:tc>
        <w:tc>
          <w:tcPr>
            <w:tcW w:w="270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221F1F"/>
                <w:w w:val="97"/>
                <w:sz w:val="16"/>
              </w:rPr>
              <w:t>Признаки делимости на 2, 5, 10, 3, 9.</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45" w:lineRule="auto"/>
              <w:jc w:val="center"/>
            </w:pPr>
            <w:r>
              <w:rPr>
                <w:rFonts w:ascii="Times New Roman" w:eastAsia="Times New Roman" w:hAnsi="Times New Roman"/>
                <w:color w:val="000000"/>
                <w:w w:val="97"/>
                <w:sz w:val="16"/>
              </w:rPr>
              <w:t>07.10.2022 11.10.2022</w:t>
            </w:r>
          </w:p>
        </w:tc>
        <w:tc>
          <w:tcPr>
            <w:tcW w:w="619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4" w:after="0" w:line="252" w:lineRule="auto"/>
              <w:ind w:left="72" w:right="432"/>
              <w:rPr>
                <w:lang w:val="ru-RU"/>
              </w:rPr>
            </w:pPr>
            <w:r w:rsidRPr="000B160A">
              <w:rPr>
                <w:rFonts w:ascii="Times New Roman" w:eastAsia="Times New Roman" w:hAnsi="Times New Roman"/>
                <w:color w:val="000000"/>
                <w:w w:val="97"/>
                <w:sz w:val="16"/>
                <w:lang w:val="ru-RU"/>
              </w:rPr>
              <w:t xml:space="preserve">называть делители и кратные числа; распознавать простые и; </w:t>
            </w:r>
            <w:r w:rsidRPr="000B160A">
              <w:rPr>
                <w:lang w:val="ru-RU"/>
              </w:rPr>
              <w:br/>
            </w:r>
            <w:r w:rsidRPr="000B160A">
              <w:rPr>
                <w:rFonts w:ascii="Times New Roman" w:eastAsia="Times New Roman" w:hAnsi="Times New Roman"/>
                <w:color w:val="000000"/>
                <w:w w:val="97"/>
                <w:sz w:val="16"/>
                <w:lang w:val="ru-RU"/>
              </w:rPr>
              <w:t xml:space="preserve">составные числа; формулировать и применять признаки; </w:t>
            </w:r>
            <w:r w:rsidRPr="000B160A">
              <w:rPr>
                <w:lang w:val="ru-RU"/>
              </w:rPr>
              <w:br/>
            </w:r>
            <w:r w:rsidRPr="000B160A">
              <w:rPr>
                <w:rFonts w:ascii="Times New Roman" w:eastAsia="Times New Roman" w:hAnsi="Times New Roman"/>
                <w:color w:val="000000"/>
                <w:w w:val="97"/>
                <w:sz w:val="16"/>
                <w:lang w:val="ru-RU"/>
              </w:rPr>
              <w:t>делимости на 2;10;;</w:t>
            </w:r>
            <w:r w:rsidRPr="000B160A">
              <w:rPr>
                <w:lang w:val="ru-RU"/>
              </w:rPr>
              <w:br/>
            </w:r>
            <w:r w:rsidRPr="000B160A">
              <w:rPr>
                <w:rFonts w:ascii="Times New Roman" w:eastAsia="Times New Roman" w:hAnsi="Times New Roman"/>
                <w:color w:val="000000"/>
                <w:w w:val="97"/>
                <w:sz w:val="16"/>
                <w:lang w:val="ru-RU"/>
              </w:rPr>
              <w:t>применять алгоритм разложения числа на простые множители; находить остатки от деления и неполное частное;;</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4" w:after="0" w:line="252" w:lineRule="auto"/>
              <w:ind w:left="72" w:right="144"/>
              <w:rPr>
                <w:lang w:val="ru-RU"/>
              </w:rPr>
            </w:pPr>
            <w:r w:rsidRPr="000B160A">
              <w:rPr>
                <w:rFonts w:ascii="Times New Roman" w:eastAsia="Times New Roman" w:hAnsi="Times New Roman"/>
                <w:color w:val="000000"/>
                <w:w w:val="97"/>
                <w:sz w:val="16"/>
                <w:lang w:val="ru-RU"/>
              </w:rPr>
              <w:t xml:space="preserve">Устный </w:t>
            </w:r>
            <w:r w:rsidRPr="000B160A">
              <w:rPr>
                <w:lang w:val="ru-RU"/>
              </w:rPr>
              <w:br/>
            </w:r>
            <w:r w:rsidRPr="000B160A">
              <w:rPr>
                <w:rFonts w:ascii="Times New Roman" w:eastAsia="Times New Roman" w:hAnsi="Times New Roman"/>
                <w:color w:val="000000"/>
                <w:w w:val="97"/>
                <w:sz w:val="16"/>
                <w:lang w:val="ru-RU"/>
              </w:rPr>
              <w:t xml:space="preserve">опрос; </w:t>
            </w:r>
            <w:r w:rsidRPr="000B160A">
              <w:rPr>
                <w:lang w:val="ru-RU"/>
              </w:rPr>
              <w:br/>
            </w:r>
            <w:r w:rsidRPr="000B160A">
              <w:rPr>
                <w:rFonts w:ascii="Times New Roman" w:eastAsia="Times New Roman" w:hAnsi="Times New Roman"/>
                <w:color w:val="000000"/>
                <w:w w:val="97"/>
                <w:sz w:val="16"/>
                <w:lang w:val="ru-RU"/>
              </w:rPr>
              <w:t xml:space="preserve">Письменный контроль; </w:t>
            </w:r>
            <w:r w:rsidRPr="000B160A">
              <w:rPr>
                <w:lang w:val="ru-RU"/>
              </w:rPr>
              <w:br/>
            </w:r>
            <w:r w:rsidRPr="000B160A">
              <w:rPr>
                <w:rFonts w:ascii="Times New Roman" w:eastAsia="Times New Roman" w:hAnsi="Times New Roman"/>
                <w:color w:val="000000"/>
                <w:w w:val="97"/>
                <w:sz w:val="16"/>
                <w:lang w:val="ru-RU"/>
              </w:rPr>
              <w:t>Контрольная работа;</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45" w:lineRule="auto"/>
              <w:ind w:left="72" w:right="288"/>
            </w:pPr>
            <w:r>
              <w:rPr>
                <w:rFonts w:ascii="Times New Roman" w:eastAsia="Times New Roman" w:hAnsi="Times New Roman"/>
                <w:color w:val="000000"/>
                <w:w w:val="97"/>
                <w:sz w:val="16"/>
              </w:rPr>
              <w:t xml:space="preserve">РЭШ. Учи.Ру. РешуВПР. </w:t>
            </w:r>
          </w:p>
        </w:tc>
      </w:tr>
      <w:tr w:rsidR="00276813">
        <w:trPr>
          <w:trHeight w:hRule="exact" w:val="13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1.14.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221F1F"/>
                <w:w w:val="97"/>
                <w:sz w:val="16"/>
              </w:rPr>
              <w:t>Степень с натуральным показателем.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12.10.2022 14.10.2022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52" w:lineRule="auto"/>
              <w:ind w:left="72" w:right="288"/>
            </w:pPr>
            <w:r w:rsidRPr="000B160A">
              <w:rPr>
                <w:rFonts w:ascii="Times New Roman" w:eastAsia="Times New Roman" w:hAnsi="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sidRPr="000B160A">
              <w:rPr>
                <w:lang w:val="ru-RU"/>
              </w:rPr>
              <w:br/>
            </w:r>
            <w:r w:rsidRPr="000B160A">
              <w:rPr>
                <w:rFonts w:ascii="Times New Roman" w:eastAsia="Times New Roman" w:hAnsi="Times New Roman"/>
                <w:color w:val="000000"/>
                <w:w w:val="97"/>
                <w:sz w:val="16"/>
                <w:lang w:val="ru-RU"/>
              </w:rPr>
              <w:t xml:space="preserve">Записывать произведение в виде </w:t>
            </w:r>
            <w:proofErr w:type="spellStart"/>
            <w:r w:rsidRPr="000B160A">
              <w:rPr>
                <w:rFonts w:ascii="Times New Roman" w:eastAsia="Times New Roman" w:hAnsi="Times New Roman"/>
                <w:color w:val="000000"/>
                <w:w w:val="97"/>
                <w:sz w:val="16"/>
                <w:lang w:val="ru-RU"/>
              </w:rPr>
              <w:t>степени;читать</w:t>
            </w:r>
            <w:proofErr w:type="spellEnd"/>
            <w:r w:rsidRPr="000B160A">
              <w:rPr>
                <w:rFonts w:ascii="Times New Roman" w:eastAsia="Times New Roman" w:hAnsi="Times New Roman"/>
                <w:color w:val="000000"/>
                <w:w w:val="97"/>
                <w:sz w:val="16"/>
                <w:lang w:val="ru-RU"/>
              </w:rPr>
              <w:t xml:space="preserve"> степени; </w:t>
            </w:r>
            <w:r w:rsidRPr="000B160A">
              <w:rPr>
                <w:lang w:val="ru-RU"/>
              </w:rPr>
              <w:br/>
            </w:r>
            <w:r w:rsidRPr="000B160A">
              <w:rPr>
                <w:rFonts w:ascii="Times New Roman" w:eastAsia="Times New Roman" w:hAnsi="Times New Roman"/>
                <w:color w:val="000000"/>
                <w:w w:val="97"/>
                <w:sz w:val="16"/>
                <w:lang w:val="ru-RU"/>
              </w:rPr>
              <w:t xml:space="preserve">использовать терминологию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основание</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показатель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вычислятьзначениястепеней</w:t>
            </w:r>
            <w:proofErr w:type="spellEnd"/>
            <w:r>
              <w:rPr>
                <w:rFonts w:ascii="Times New Roman" w:eastAsia="Times New Roman" w:hAnsi="Times New Roman"/>
                <w:color w:val="000000"/>
                <w:w w:val="97"/>
                <w:sz w:val="16"/>
              </w:rPr>
              <w:t>;;</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r>
              <w:rPr>
                <w:rFonts w:ascii="Times New Roman" w:eastAsia="Times New Roman" w:hAnsi="Times New Roman"/>
                <w:color w:val="000000"/>
                <w:w w:val="97"/>
                <w:sz w:val="16"/>
              </w:rPr>
              <w:t>Письменный контроль;</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Учи.Ру.</w:t>
            </w:r>
          </w:p>
        </w:tc>
      </w:tr>
      <w:tr w:rsidR="00276813">
        <w:trPr>
          <w:trHeight w:hRule="exact" w:val="9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1.15.</w:t>
            </w:r>
          </w:p>
        </w:tc>
        <w:tc>
          <w:tcPr>
            <w:tcW w:w="270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r>
              <w:rPr>
                <w:rFonts w:ascii="Times New Roman" w:eastAsia="Times New Roman" w:hAnsi="Times New Roman"/>
                <w:color w:val="221F1F"/>
                <w:w w:val="97"/>
                <w:sz w:val="16"/>
              </w:rPr>
              <w:t>Числовые выражения; порядок действий.</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17.10.2022 19.10.2022</w:t>
            </w:r>
          </w:p>
        </w:tc>
        <w:tc>
          <w:tcPr>
            <w:tcW w:w="619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ight="1440"/>
              <w:rPr>
                <w:lang w:val="ru-RU"/>
              </w:rPr>
            </w:pPr>
            <w:r w:rsidRPr="000B160A">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 выполнять прикидку и оценку значений числовых выражений; предлагать и применять приёмы проверки вычислений;;</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rsidRPr="00470161">
        <w:trPr>
          <w:trHeight w:hRule="exact" w:val="111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jc w:val="center"/>
            </w:pPr>
            <w:r>
              <w:rPr>
                <w:rFonts w:ascii="Times New Roman" w:eastAsia="Times New Roman" w:hAnsi="Times New Roman"/>
                <w:color w:val="000000"/>
                <w:w w:val="97"/>
                <w:sz w:val="16"/>
              </w:rPr>
              <w:t>1.16.</w:t>
            </w:r>
          </w:p>
        </w:tc>
        <w:tc>
          <w:tcPr>
            <w:tcW w:w="270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4" w:after="0" w:line="250" w:lineRule="auto"/>
              <w:ind w:left="72" w:right="432"/>
              <w:rPr>
                <w:lang w:val="ru-RU"/>
              </w:rPr>
            </w:pPr>
            <w:r w:rsidRPr="000B160A">
              <w:rPr>
                <w:rFonts w:ascii="Times New Roman" w:eastAsia="Times New Roman" w:hAnsi="Times New Roman"/>
                <w:color w:val="221F1F"/>
                <w:w w:val="97"/>
                <w:sz w:val="16"/>
                <w:lang w:val="ru-RU"/>
              </w:rPr>
              <w:t>Решение текстовых задач на все арифметические действия, на движение и покупки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7</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1</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45" w:lineRule="auto"/>
              <w:jc w:val="center"/>
            </w:pPr>
            <w:r>
              <w:rPr>
                <w:rFonts w:ascii="Times New Roman" w:eastAsia="Times New Roman" w:hAnsi="Times New Roman"/>
                <w:color w:val="000000"/>
                <w:w w:val="97"/>
                <w:sz w:val="16"/>
              </w:rPr>
              <w:t>20.10.2022 03.11.2022</w:t>
            </w:r>
          </w:p>
        </w:tc>
        <w:tc>
          <w:tcPr>
            <w:tcW w:w="619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4" w:after="0" w:line="252" w:lineRule="auto"/>
              <w:ind w:left="72" w:right="144"/>
              <w:rPr>
                <w:lang w:val="ru-RU"/>
              </w:rPr>
            </w:pPr>
            <w:r w:rsidRPr="000B160A">
              <w:rPr>
                <w:rFonts w:ascii="Times New Roman" w:eastAsia="Times New Roman" w:hAnsi="Times New Roman"/>
                <w:color w:val="000000"/>
                <w:w w:val="97"/>
                <w:sz w:val="16"/>
                <w:lang w:val="ru-RU"/>
              </w:rPr>
              <w:t xml:space="preserve">Решать текстовые задачи арифметическим способом, использовать зависимости между величинами (скорость, время, расстояние; цена, количество, стоимость и др.): </w:t>
            </w:r>
            <w:r w:rsidRPr="000B160A">
              <w:rPr>
                <w:lang w:val="ru-RU"/>
              </w:rPr>
              <w:br/>
            </w:r>
            <w:r w:rsidRPr="000B160A">
              <w:rPr>
                <w:rFonts w:ascii="Times New Roman" w:eastAsia="Times New Roman" w:hAnsi="Times New Roman"/>
                <w:color w:val="000000"/>
                <w:w w:val="97"/>
                <w:sz w:val="16"/>
                <w:lang w:val="ru-RU"/>
              </w:rPr>
              <w:t xml:space="preserve">анализировать и осмысливать текст задачи, переформулировать условие, извлекать необходимые данные, устанавливать зависимости между величинами, строить </w:t>
            </w:r>
            <w:r w:rsidRPr="000B160A">
              <w:rPr>
                <w:lang w:val="ru-RU"/>
              </w:rPr>
              <w:br/>
            </w:r>
            <w:r w:rsidRPr="000B160A">
              <w:rPr>
                <w:rFonts w:ascii="Times New Roman" w:eastAsia="Times New Roman" w:hAnsi="Times New Roman"/>
                <w:color w:val="000000"/>
                <w:w w:val="97"/>
                <w:sz w:val="16"/>
                <w:lang w:val="ru-RU"/>
              </w:rPr>
              <w:t>логическую цепочку рассуждений;</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4"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4" w:after="0" w:line="230" w:lineRule="auto"/>
              <w:ind w:left="72"/>
              <w:rPr>
                <w:lang w:val="ru-RU"/>
              </w:rPr>
            </w:pPr>
            <w:r w:rsidRPr="000B160A">
              <w:rPr>
                <w:rFonts w:ascii="Times New Roman" w:eastAsia="Times New Roman" w:hAnsi="Times New Roman"/>
                <w:color w:val="000000"/>
                <w:w w:val="97"/>
                <w:sz w:val="16"/>
                <w:lang w:val="ru-RU"/>
              </w:rPr>
              <w:t xml:space="preserve">РЭШ. </w:t>
            </w:r>
          </w:p>
          <w:p w:rsidR="00276813" w:rsidRPr="000B160A" w:rsidRDefault="00B96737">
            <w:pPr>
              <w:autoSpaceDE w:val="0"/>
              <w:autoSpaceDN w:val="0"/>
              <w:spacing w:before="20" w:after="0" w:line="230" w:lineRule="auto"/>
              <w:ind w:left="72"/>
              <w:rPr>
                <w:lang w:val="ru-RU"/>
              </w:rPr>
            </w:pP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20" w:after="0" w:line="233"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xml:space="preserve">. </w:t>
            </w:r>
          </w:p>
          <w:p w:rsidR="00276813" w:rsidRPr="000B160A" w:rsidRDefault="00B96737">
            <w:pPr>
              <w:autoSpaceDE w:val="0"/>
              <w:autoSpaceDN w:val="0"/>
              <w:spacing w:before="18" w:after="0" w:line="245" w:lineRule="auto"/>
              <w:ind w:left="72"/>
              <w:rPr>
                <w:lang w:val="ru-RU"/>
              </w:rPr>
            </w:pPr>
            <w:r w:rsidRPr="000B160A">
              <w:rPr>
                <w:rFonts w:ascii="Times New Roman" w:eastAsia="Times New Roman" w:hAnsi="Times New Roman"/>
                <w:color w:val="000000"/>
                <w:w w:val="97"/>
                <w:sz w:val="16"/>
                <w:lang w:val="ru-RU"/>
              </w:rPr>
              <w:t>Единая коллекция ЦОР.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43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rsidRPr="00470161">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r w:rsidRPr="000B160A">
              <w:rPr>
                <w:rFonts w:ascii="Times New Roman" w:eastAsia="Times New Roman" w:hAnsi="Times New Roman"/>
                <w:color w:val="000000"/>
                <w:w w:val="97"/>
                <w:sz w:val="16"/>
                <w:lang w:val="ru-RU"/>
              </w:rPr>
              <w:t xml:space="preserve">Раздел 2. </w:t>
            </w:r>
            <w:r w:rsidRPr="000B160A">
              <w:rPr>
                <w:rFonts w:ascii="Times New Roman" w:eastAsia="Times New Roman" w:hAnsi="Times New Roman"/>
                <w:b/>
                <w:color w:val="221F1F"/>
                <w:w w:val="97"/>
                <w:sz w:val="16"/>
                <w:lang w:val="ru-RU"/>
              </w:rPr>
              <w:t>Наглядная геометрия. Линии на плоскости</w:t>
            </w:r>
          </w:p>
        </w:tc>
      </w:tr>
    </w:tbl>
    <w:p w:rsidR="00276813" w:rsidRPr="000B160A" w:rsidRDefault="00276813">
      <w:pPr>
        <w:autoSpaceDE w:val="0"/>
        <w:autoSpaceDN w:val="0"/>
        <w:spacing w:after="0" w:line="14" w:lineRule="exact"/>
        <w:rPr>
          <w:lang w:val="ru-RU"/>
        </w:rPr>
      </w:pPr>
    </w:p>
    <w:p w:rsidR="00276813" w:rsidRPr="000B160A" w:rsidRDefault="00276813">
      <w:pPr>
        <w:rPr>
          <w:lang w:val="ru-RU"/>
        </w:rPr>
        <w:sectPr w:rsidR="00276813" w:rsidRPr="000B160A">
          <w:pgSz w:w="16840" w:h="11900"/>
          <w:pgMar w:top="284" w:right="640" w:bottom="436" w:left="666" w:header="720" w:footer="720" w:gutter="0"/>
          <w:cols w:space="720" w:equalWidth="0">
            <w:col w:w="15534" w:space="0"/>
          </w:cols>
          <w:docGrid w:linePitch="360"/>
        </w:sectPr>
      </w:pPr>
    </w:p>
    <w:p w:rsidR="00276813" w:rsidRPr="000B160A" w:rsidRDefault="00276813">
      <w:pPr>
        <w:autoSpaceDE w:val="0"/>
        <w:autoSpaceDN w:val="0"/>
        <w:spacing w:after="66" w:line="220" w:lineRule="exact"/>
        <w:rPr>
          <w:lang w:val="ru-RU"/>
        </w:rPr>
      </w:pP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Точка, прямая, отрезок, луч.</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08.11.2022 09.11.2022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Pr>
                <w:lang w:val="ru-RU"/>
              </w:rPr>
            </w:pPr>
            <w:r w:rsidRPr="000B160A">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 </w:t>
            </w:r>
            <w:r w:rsidRPr="000B160A">
              <w:rPr>
                <w:lang w:val="ru-RU"/>
              </w:rPr>
              <w:br/>
            </w:r>
            <w:r w:rsidRPr="000B160A">
              <w:rPr>
                <w:rFonts w:ascii="Times New Roman" w:eastAsia="Times New Roman" w:hAnsi="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 xml:space="preserve">Ломаная.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10.11.2022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Pr>
                <w:lang w:val="ru-RU"/>
              </w:rPr>
            </w:pPr>
            <w:r w:rsidRPr="000B160A">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 </w:t>
            </w:r>
            <w:r w:rsidRPr="000B160A">
              <w:rPr>
                <w:lang w:val="ru-RU"/>
              </w:rPr>
              <w:br/>
            </w:r>
            <w:r w:rsidRPr="000B160A">
              <w:rPr>
                <w:rFonts w:ascii="Times New Roman" w:eastAsia="Times New Roman" w:hAnsi="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18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2.3.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288"/>
              <w:rPr>
                <w:lang w:val="ru-RU"/>
              </w:rPr>
            </w:pPr>
            <w:r w:rsidRPr="000B160A">
              <w:rPr>
                <w:rFonts w:ascii="Times New Roman" w:eastAsia="Times New Roman" w:hAnsi="Times New Roman"/>
                <w:color w:val="221F1F"/>
                <w:w w:val="97"/>
                <w:sz w:val="16"/>
                <w:lang w:val="ru-RU"/>
              </w:rPr>
              <w:t xml:space="preserve">Измерение длины отрезка, </w:t>
            </w:r>
            <w:r w:rsidRPr="000B160A">
              <w:rPr>
                <w:lang w:val="ru-RU"/>
              </w:rPr>
              <w:br/>
            </w:r>
            <w:r w:rsidRPr="000B160A">
              <w:rPr>
                <w:rFonts w:ascii="Times New Roman" w:eastAsia="Times New Roman" w:hAnsi="Times New Roman"/>
                <w:color w:val="221F1F"/>
                <w:w w:val="97"/>
                <w:sz w:val="16"/>
                <w:lang w:val="ru-RU"/>
              </w:rPr>
              <w:t>метрические единицы измерения длины.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11.11.2022 14.11.2022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4" w:lineRule="auto"/>
              <w:ind w:left="72"/>
              <w:rPr>
                <w:lang w:val="ru-RU"/>
              </w:rPr>
            </w:pPr>
            <w:r w:rsidRPr="000B160A">
              <w:rPr>
                <w:rFonts w:ascii="Times New Roman" w:eastAsia="Times New Roman" w:hAnsi="Times New Roman"/>
                <w:color w:val="000000"/>
                <w:w w:val="97"/>
                <w:sz w:val="16"/>
                <w:lang w:val="ru-RU"/>
              </w:rPr>
              <w:t xml:space="preserve">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 </w:t>
            </w:r>
            <w:r w:rsidRPr="000B160A">
              <w:rPr>
                <w:lang w:val="ru-RU"/>
              </w:rPr>
              <w:br/>
            </w:r>
            <w:r w:rsidRPr="000B160A">
              <w:rPr>
                <w:rFonts w:ascii="Times New Roman" w:eastAsia="Times New Roman" w:hAnsi="Times New Roman"/>
                <w:color w:val="000000"/>
                <w:w w:val="97"/>
                <w:sz w:val="16"/>
                <w:lang w:val="ru-RU"/>
              </w:rPr>
              <w:t xml:space="preserve">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w:t>
            </w:r>
            <w:r w:rsidRPr="000B160A">
              <w:rPr>
                <w:lang w:val="ru-RU"/>
              </w:rPr>
              <w:br/>
            </w:r>
            <w:r w:rsidRPr="000B160A">
              <w:rPr>
                <w:rFonts w:ascii="Times New Roman" w:eastAsia="Times New Roman" w:hAnsi="Times New Roman"/>
                <w:color w:val="000000"/>
                <w:w w:val="97"/>
                <w:sz w:val="16"/>
                <w:lang w:val="ru-RU"/>
              </w:rPr>
              <w:t xml:space="preserve">алгоритмы построения; </w:t>
            </w:r>
            <w:r w:rsidRPr="000B160A">
              <w:rPr>
                <w:lang w:val="ru-RU"/>
              </w:rPr>
              <w:br/>
            </w:r>
            <w:r w:rsidRPr="000B160A">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Учи.ру</w:t>
            </w:r>
          </w:p>
        </w:tc>
      </w:tr>
      <w:tr w:rsidR="00276813">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2.4.</w:t>
            </w:r>
          </w:p>
        </w:tc>
        <w:tc>
          <w:tcPr>
            <w:tcW w:w="270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Окружность и круг.</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15.11.2022 16.11.2022</w:t>
            </w:r>
          </w:p>
        </w:tc>
        <w:tc>
          <w:tcPr>
            <w:tcW w:w="619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Pr>
                <w:lang w:val="ru-RU"/>
              </w:rPr>
            </w:pPr>
            <w:r w:rsidRPr="000B160A">
              <w:rPr>
                <w:rFonts w:ascii="Times New Roman" w:eastAsia="Times New Roman" w:hAnsi="Times New Roman"/>
                <w:color w:val="000000"/>
                <w:w w:val="97"/>
                <w:sz w:val="16"/>
                <w:lang w:val="ru-RU"/>
              </w:rPr>
              <w:t xml:space="preserve">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w:t>
            </w:r>
            <w:r w:rsidRPr="000B160A">
              <w:rPr>
                <w:lang w:val="ru-RU"/>
              </w:rPr>
              <w:br/>
            </w:r>
            <w:r w:rsidRPr="000B160A">
              <w:rPr>
                <w:rFonts w:ascii="Times New Roman" w:eastAsia="Times New Roman" w:hAnsi="Times New Roman"/>
                <w:color w:val="000000"/>
                <w:w w:val="97"/>
                <w:sz w:val="16"/>
                <w:lang w:val="ru-RU"/>
              </w:rPr>
              <w:t xml:space="preserve">алгоритмы построения; </w:t>
            </w:r>
            <w:r w:rsidRPr="000B160A">
              <w:rPr>
                <w:lang w:val="ru-RU"/>
              </w:rPr>
              <w:br/>
            </w:r>
            <w:r w:rsidRPr="000B160A">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w:t>
            </w:r>
          </w:p>
        </w:tc>
      </w:tr>
      <w:tr w:rsidR="00276813">
        <w:trPr>
          <w:trHeight w:hRule="exact" w:val="73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jc w:val="center"/>
            </w:pPr>
            <w:r>
              <w:rPr>
                <w:rFonts w:ascii="Times New Roman" w:eastAsia="Times New Roman" w:hAnsi="Times New Roman"/>
                <w:color w:val="000000"/>
                <w:w w:val="97"/>
                <w:sz w:val="16"/>
              </w:rPr>
              <w:t>2.5.</w:t>
            </w:r>
          </w:p>
        </w:tc>
        <w:tc>
          <w:tcPr>
            <w:tcW w:w="270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288"/>
              <w:rPr>
                <w:lang w:val="ru-RU"/>
              </w:rPr>
            </w:pPr>
            <w:r w:rsidRPr="000B160A">
              <w:rPr>
                <w:rFonts w:ascii="Times New Roman" w:eastAsia="Times New Roman" w:hAnsi="Times New Roman"/>
                <w:color w:val="221F1F"/>
                <w:w w:val="97"/>
                <w:sz w:val="16"/>
                <w:lang w:val="ru-RU"/>
              </w:rPr>
              <w:t>Практическая работа «Построение узора из окружностей».</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ind w:left="72"/>
            </w:pPr>
            <w:r>
              <w:rPr>
                <w:rFonts w:ascii="Times New Roman" w:eastAsia="Times New Roman" w:hAnsi="Times New Roman"/>
                <w:color w:val="000000"/>
                <w:w w:val="97"/>
                <w:sz w:val="16"/>
              </w:rPr>
              <w:t>1</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0" w:lineRule="auto"/>
              <w:jc w:val="center"/>
            </w:pPr>
            <w:r>
              <w:rPr>
                <w:rFonts w:ascii="Times New Roman" w:eastAsia="Times New Roman" w:hAnsi="Times New Roman"/>
                <w:color w:val="000000"/>
                <w:w w:val="97"/>
                <w:sz w:val="16"/>
              </w:rPr>
              <w:t>17.11.2022</w:t>
            </w:r>
          </w:p>
        </w:tc>
        <w:tc>
          <w:tcPr>
            <w:tcW w:w="619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Pr>
                <w:lang w:val="ru-RU"/>
              </w:rPr>
            </w:pPr>
            <w:r w:rsidRPr="000B160A">
              <w:rPr>
                <w:rFonts w:ascii="Times New Roman" w:eastAsia="Times New Roman" w:hAnsi="Times New Roman"/>
                <w:color w:val="000000"/>
                <w:w w:val="97"/>
                <w:sz w:val="16"/>
                <w:lang w:val="ru-RU"/>
              </w:rPr>
              <w:t xml:space="preserve">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w:t>
            </w:r>
            <w:r w:rsidRPr="000B160A">
              <w:rPr>
                <w:lang w:val="ru-RU"/>
              </w:rPr>
              <w:br/>
            </w:r>
            <w:r w:rsidRPr="000B160A">
              <w:rPr>
                <w:rFonts w:ascii="Times New Roman" w:eastAsia="Times New Roman" w:hAnsi="Times New Roman"/>
                <w:color w:val="000000"/>
                <w:w w:val="97"/>
                <w:sz w:val="16"/>
                <w:lang w:val="ru-RU"/>
              </w:rPr>
              <w:t>алгоритмы построения;</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2.6.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 xml:space="preserve">Угол.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18.11.2022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Pr>
                <w:lang w:val="ru-RU"/>
              </w:rPr>
            </w:pPr>
            <w:r w:rsidRPr="000B160A">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РЭШ</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2.7.</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864"/>
              <w:rPr>
                <w:lang w:val="ru-RU"/>
              </w:rPr>
            </w:pPr>
            <w:r w:rsidRPr="000B160A">
              <w:rPr>
                <w:rFonts w:ascii="Times New Roman" w:eastAsia="Times New Roman" w:hAnsi="Times New Roman"/>
                <w:color w:val="221F1F"/>
                <w:w w:val="97"/>
                <w:sz w:val="16"/>
                <w:lang w:val="ru-RU"/>
              </w:rPr>
              <w:t>Прямой, острый, тупой и развёрнутый углы.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21.11.2022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Pr>
                <w:lang w:val="ru-RU"/>
              </w:rPr>
            </w:pPr>
            <w:r w:rsidRPr="000B160A">
              <w:rPr>
                <w:rFonts w:ascii="Times New Roman" w:eastAsia="Times New Roman" w:hAnsi="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Учи.ру.</w:t>
            </w:r>
          </w:p>
        </w:tc>
      </w:tr>
      <w:tr w:rsidR="00276813">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2.8.</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Измерение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22.11.2022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Pr>
                <w:lang w:val="ru-RU"/>
              </w:rPr>
            </w:pPr>
            <w:r w:rsidRPr="000B160A">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Учи.Ру.</w:t>
            </w:r>
          </w:p>
        </w:tc>
      </w:tr>
      <w:tr w:rsidR="00276813">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2.9.</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7" w:lineRule="auto"/>
              <w:ind w:left="72" w:right="288"/>
              <w:rPr>
                <w:lang w:val="ru-RU"/>
              </w:rPr>
            </w:pPr>
            <w:r w:rsidRPr="000B160A">
              <w:rPr>
                <w:rFonts w:ascii="Times New Roman" w:eastAsia="Times New Roman" w:hAnsi="Times New Roman"/>
                <w:color w:val="221F1F"/>
                <w:w w:val="97"/>
                <w:sz w:val="16"/>
                <w:lang w:val="ru-RU"/>
              </w:rPr>
              <w:t>Практическая работа «Построение углов»</w:t>
            </w:r>
            <w:proofErr w:type="spellStart"/>
            <w:r w:rsidRPr="000B160A">
              <w:rPr>
                <w:rFonts w:ascii="Times New Roman" w:eastAsia="Times New Roman" w:hAnsi="Times New Roman"/>
                <w:color w:val="221F1F"/>
                <w:w w:val="97"/>
                <w:sz w:val="16"/>
                <w:lang w:val="ru-RU"/>
              </w:rPr>
              <w:t>Практическаяработа</w:t>
            </w:r>
            <w:proofErr w:type="spellEnd"/>
            <w:r w:rsidRPr="000B160A">
              <w:rPr>
                <w:lang w:val="ru-RU"/>
              </w:rPr>
              <w:br/>
            </w:r>
            <w:r w:rsidRPr="000B160A">
              <w:rPr>
                <w:rFonts w:ascii="Times New Roman" w:eastAsia="Times New Roman" w:hAnsi="Times New Roman"/>
                <w:color w:val="221F1F"/>
                <w:w w:val="97"/>
                <w:sz w:val="16"/>
                <w:lang w:val="ru-RU"/>
              </w:rPr>
              <w:t>«Построение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23.11.2022 24.11.2022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Pr>
                <w:lang w:val="ru-RU"/>
              </w:rPr>
            </w:pPr>
            <w:r w:rsidRPr="000B160A">
              <w:rPr>
                <w:rFonts w:ascii="Times New Roman" w:eastAsia="Times New Roman" w:hAnsi="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221F1F"/>
                <w:w w:val="97"/>
                <w:sz w:val="16"/>
              </w:rPr>
              <w:t>Обыкновенные дроби</w:t>
            </w:r>
          </w:p>
        </w:tc>
      </w:tr>
      <w:tr w:rsidR="00276813">
        <w:trPr>
          <w:trHeight w:hRule="exact" w:val="5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3.1.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Дробь.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25.11.2022 28.11.2022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432"/>
              <w:rPr>
                <w:lang w:val="ru-RU"/>
              </w:rPr>
            </w:pPr>
            <w:r w:rsidRPr="000B160A">
              <w:rPr>
                <w:rFonts w:ascii="Times New Roman" w:eastAsia="Times New Roman" w:hAnsi="Times New Roman"/>
                <w:color w:val="000000"/>
                <w:w w:val="97"/>
                <w:sz w:val="16"/>
                <w:lang w:val="ru-RU"/>
              </w:rPr>
              <w:t>Моделировать в графической, предметной форме, с помощью компьютера понятия и свойства, связанные с обыкновенной дробью;</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18" w:after="0" w:line="233" w:lineRule="auto"/>
              <w:ind w:left="72"/>
            </w:pPr>
            <w:r>
              <w:rPr>
                <w:rFonts w:ascii="Times New Roman" w:eastAsia="Times New Roman" w:hAnsi="Times New Roman"/>
                <w:color w:val="000000"/>
                <w:w w:val="97"/>
                <w:sz w:val="16"/>
              </w:rPr>
              <w:t>Учи.Ру.</w:t>
            </w:r>
          </w:p>
        </w:tc>
      </w:tr>
    </w:tbl>
    <w:p w:rsidR="00276813" w:rsidRDefault="00276813">
      <w:pPr>
        <w:autoSpaceDE w:val="0"/>
        <w:autoSpaceDN w:val="0"/>
        <w:spacing w:after="0" w:line="14" w:lineRule="exact"/>
      </w:pPr>
    </w:p>
    <w:p w:rsidR="00276813" w:rsidRDefault="00276813">
      <w:pPr>
        <w:sectPr w:rsidR="00276813">
          <w:pgSz w:w="16840" w:h="11900"/>
          <w:pgMar w:top="284" w:right="640" w:bottom="400" w:left="666" w:header="720" w:footer="720" w:gutter="0"/>
          <w:cols w:space="720" w:equalWidth="0">
            <w:col w:w="1553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3.2.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Правильные и неправильные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29.11.2022 02.12.2022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720"/>
              <w:rPr>
                <w:lang w:val="ru-RU"/>
              </w:rPr>
            </w:pPr>
            <w:r w:rsidRPr="000B160A">
              <w:rPr>
                <w:rFonts w:ascii="Times New Roman" w:eastAsia="Times New Roman" w:hAnsi="Times New Roman"/>
                <w:color w:val="000000"/>
                <w:w w:val="97"/>
                <w:sz w:val="16"/>
                <w:lang w:val="ru-RU"/>
              </w:rPr>
              <w:t xml:space="preserve">Распознавать истинные и ложные высказывания о дробях, приводить примеры и </w:t>
            </w:r>
            <w:proofErr w:type="spellStart"/>
            <w:r w:rsidRPr="000B160A">
              <w:rPr>
                <w:rFonts w:ascii="Times New Roman" w:eastAsia="Times New Roman" w:hAnsi="Times New Roman"/>
                <w:color w:val="000000"/>
                <w:w w:val="97"/>
                <w:sz w:val="16"/>
                <w:lang w:val="ru-RU"/>
              </w:rPr>
              <w:t>контрпримеры</w:t>
            </w:r>
            <w:proofErr w:type="spellEnd"/>
            <w:r w:rsidRPr="000B160A">
              <w:rPr>
                <w:rFonts w:ascii="Times New Roman" w:eastAsia="Times New Roman" w:hAnsi="Times New Roman"/>
                <w:color w:val="000000"/>
                <w:w w:val="97"/>
                <w:sz w:val="16"/>
                <w:lang w:val="ru-RU"/>
              </w:rPr>
              <w:t>, строить высказывания и отрицания высказываний;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3.3.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Основноесвойство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05.12.2022 08.12.2022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7" w:lineRule="auto"/>
              <w:ind w:left="72" w:right="288"/>
              <w:rPr>
                <w:lang w:val="ru-RU"/>
              </w:rPr>
            </w:pPr>
            <w:r w:rsidRPr="000B160A">
              <w:rPr>
                <w:rFonts w:ascii="Times New Roman" w:eastAsia="Times New Roman" w:hAnsi="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РешуВПР.</w:t>
            </w:r>
          </w:p>
          <w:p w:rsidR="00276813" w:rsidRDefault="00B96737">
            <w:pPr>
              <w:autoSpaceDE w:val="0"/>
              <w:autoSpaceDN w:val="0"/>
              <w:spacing w:before="20"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3.4.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Сравнение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09.12.2022 14.12.2022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Сравнивать в простейших случаях обыкновенные дроби.;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РешуВПР. </w:t>
            </w:r>
          </w:p>
          <w:p w:rsidR="00276813" w:rsidRDefault="00B96737">
            <w:pPr>
              <w:autoSpaceDE w:val="0"/>
              <w:autoSpaceDN w:val="0"/>
              <w:spacing w:before="20"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3.5.</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1008"/>
              <w:rPr>
                <w:lang w:val="ru-RU"/>
              </w:rPr>
            </w:pPr>
            <w:r w:rsidRPr="000B160A">
              <w:rPr>
                <w:rFonts w:ascii="Times New Roman" w:eastAsia="Times New Roman" w:hAnsi="Times New Roman"/>
                <w:color w:val="221F1F"/>
                <w:w w:val="97"/>
                <w:sz w:val="16"/>
                <w:lang w:val="ru-RU"/>
              </w:rPr>
              <w:t>Сложение и вычитание обыкновенных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15.12.2022 21.12.2022</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288"/>
              <w:rPr>
                <w:lang w:val="ru-RU"/>
              </w:rPr>
            </w:pPr>
            <w:r w:rsidRPr="000B160A">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рационализации вычислений; </w:t>
            </w:r>
            <w:r w:rsidRPr="000B160A">
              <w:rPr>
                <w:lang w:val="ru-RU"/>
              </w:rPr>
              <w:br/>
            </w:r>
            <w:r w:rsidRPr="000B160A">
              <w:rPr>
                <w:rFonts w:ascii="Times New Roman" w:eastAsia="Times New Roman" w:hAnsi="Times New Roman"/>
                <w:color w:val="000000"/>
                <w:w w:val="97"/>
                <w:sz w:val="16"/>
                <w:lang w:val="ru-RU"/>
              </w:rPr>
              <w:t>Проводить исследования свойств дробей, опираясь на числовые эксперименты (в том числе с помощью компьютера);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18" w:after="0" w:line="233" w:lineRule="auto"/>
              <w:ind w:left="72"/>
            </w:pPr>
            <w:r>
              <w:rPr>
                <w:rFonts w:ascii="Times New Roman" w:eastAsia="Times New Roman" w:hAnsi="Times New Roman"/>
                <w:color w:val="000000"/>
                <w:w w:val="97"/>
                <w:sz w:val="16"/>
              </w:rPr>
              <w:t xml:space="preserve">Учи.Ру. </w:t>
            </w:r>
          </w:p>
          <w:p w:rsidR="00276813" w:rsidRDefault="00B96737">
            <w:pPr>
              <w:autoSpaceDE w:val="0"/>
              <w:autoSpaceDN w:val="0"/>
              <w:spacing w:before="18" w:after="0" w:line="233" w:lineRule="auto"/>
              <w:ind w:left="72"/>
            </w:pPr>
            <w:r>
              <w:rPr>
                <w:rFonts w:ascii="Times New Roman" w:eastAsia="Times New Roman" w:hAnsi="Times New Roman"/>
                <w:color w:val="000000"/>
                <w:w w:val="97"/>
                <w:sz w:val="16"/>
              </w:rPr>
              <w:t>РешуВПР.</w:t>
            </w:r>
          </w:p>
        </w:tc>
      </w:tr>
      <w:tr w:rsidR="00276813" w:rsidRPr="0047016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3.6.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 xml:space="preserve">Смешанная дробь.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22.12.2022 10.01.2023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144"/>
              <w:rPr>
                <w:lang w:val="ru-RU"/>
              </w:rPr>
            </w:pPr>
            <w:r w:rsidRPr="000B160A">
              <w:rPr>
                <w:rFonts w:ascii="Times New Roman" w:eastAsia="Times New Roman" w:hAnsi="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 xml:space="preserve">. </w:t>
            </w:r>
          </w:p>
          <w:p w:rsidR="00276813" w:rsidRPr="000B160A" w:rsidRDefault="00B96737">
            <w:pPr>
              <w:autoSpaceDE w:val="0"/>
              <w:autoSpaceDN w:val="0"/>
              <w:spacing w:before="18" w:after="0" w:line="245" w:lineRule="auto"/>
              <w:ind w:left="72"/>
              <w:rPr>
                <w:lang w:val="ru-RU"/>
              </w:rPr>
            </w:pPr>
            <w:r w:rsidRPr="000B160A">
              <w:rPr>
                <w:rFonts w:ascii="Times New Roman" w:eastAsia="Times New Roman" w:hAnsi="Times New Roman"/>
                <w:color w:val="000000"/>
                <w:w w:val="97"/>
                <w:sz w:val="16"/>
                <w:lang w:val="ru-RU"/>
              </w:rPr>
              <w:t>Единая коллекция ЦОР.</w:t>
            </w:r>
          </w:p>
        </w:tc>
      </w:tr>
      <w:tr w:rsidR="00276813">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3.7.</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Pr>
                <w:lang w:val="ru-RU"/>
              </w:rPr>
            </w:pPr>
            <w:r w:rsidRPr="000B160A">
              <w:rPr>
                <w:rFonts w:ascii="Times New Roman" w:eastAsia="Times New Roman" w:hAnsi="Times New Roman"/>
                <w:color w:val="221F1F"/>
                <w:w w:val="97"/>
                <w:sz w:val="16"/>
                <w:lang w:val="ru-RU"/>
              </w:rPr>
              <w:t>Умножение и деление обыкновенных дробей; взаимно-обратные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11.01.2023 18.01.2023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ight="144"/>
              <w:rPr>
                <w:lang w:val="ru-RU"/>
              </w:rPr>
            </w:pPr>
            <w:r w:rsidRPr="000B160A">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рационализации вычислений; </w:t>
            </w:r>
            <w:r w:rsidRPr="000B160A">
              <w:rPr>
                <w:lang w:val="ru-RU"/>
              </w:rPr>
              <w:br/>
            </w:r>
            <w:r w:rsidRPr="000B160A">
              <w:rPr>
                <w:rFonts w:ascii="Times New Roman" w:eastAsia="Times New Roman" w:hAnsi="Times New Roman"/>
                <w:color w:val="000000"/>
                <w:w w:val="97"/>
                <w:sz w:val="16"/>
                <w:lang w:val="ru-RU"/>
              </w:rPr>
              <w:t xml:space="preserve">Выполнять прикидку и оценку результата вычислений; предлагать и применять приёмы проверки вычислений; </w:t>
            </w:r>
            <w:r w:rsidRPr="000B160A">
              <w:rPr>
                <w:lang w:val="ru-RU"/>
              </w:rPr>
              <w:br/>
            </w:r>
            <w:r w:rsidRPr="000B160A">
              <w:rPr>
                <w:rFonts w:ascii="Times New Roman" w:eastAsia="Times New Roman" w:hAnsi="Times New Roman"/>
                <w:color w:val="000000"/>
                <w:w w:val="97"/>
                <w:sz w:val="16"/>
                <w:lang w:val="ru-RU"/>
              </w:rPr>
              <w:t>Проводить исследования свойств дробей, опираясь на числовые эксперименты (в том числе с помощью компьютера);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 xml:space="preserve">Учи.Ру.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РешуВПР.</w:t>
            </w:r>
          </w:p>
        </w:tc>
      </w:tr>
      <w:tr w:rsidR="00276813" w:rsidRPr="00470161">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3.8.</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576"/>
              <w:rPr>
                <w:lang w:val="ru-RU"/>
              </w:rPr>
            </w:pPr>
            <w:r w:rsidRPr="000B160A">
              <w:rPr>
                <w:rFonts w:ascii="Times New Roman" w:eastAsia="Times New Roman" w:hAnsi="Times New Roman"/>
                <w:color w:val="221F1F"/>
                <w:w w:val="97"/>
                <w:sz w:val="16"/>
                <w:lang w:val="ru-RU"/>
              </w:rPr>
              <w:t>Решение текстовых задач, со 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19.01.2023 25.01.2023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ight="288"/>
              <w:rPr>
                <w:lang w:val="ru-RU"/>
              </w:rPr>
            </w:pPr>
            <w:r w:rsidRPr="000B160A">
              <w:rPr>
                <w:rFonts w:ascii="Times New Roman" w:eastAsia="Times New Roman" w:hAnsi="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sidRPr="000B160A">
              <w:rPr>
                <w:lang w:val="ru-RU"/>
              </w:rPr>
              <w:br/>
            </w:r>
            <w:r w:rsidRPr="000B160A">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 xml:space="preserve">. </w:t>
            </w: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xml:space="preserve">. </w:t>
            </w:r>
          </w:p>
          <w:p w:rsidR="00276813" w:rsidRPr="000B160A" w:rsidRDefault="00B96737">
            <w:pPr>
              <w:autoSpaceDE w:val="0"/>
              <w:autoSpaceDN w:val="0"/>
              <w:spacing w:before="20" w:after="0" w:line="245" w:lineRule="auto"/>
              <w:ind w:right="432"/>
              <w:jc w:val="center"/>
              <w:rPr>
                <w:lang w:val="ru-RU"/>
              </w:rPr>
            </w:pPr>
            <w:r w:rsidRPr="000B160A">
              <w:rPr>
                <w:rFonts w:ascii="Times New Roman" w:eastAsia="Times New Roman" w:hAnsi="Times New Roman"/>
                <w:color w:val="000000"/>
                <w:w w:val="97"/>
                <w:sz w:val="16"/>
                <w:lang w:val="ru-RU"/>
              </w:rPr>
              <w:t>Единая кол-</w:t>
            </w:r>
            <w:r w:rsidRPr="000B160A">
              <w:rPr>
                <w:lang w:val="ru-RU"/>
              </w:rPr>
              <w:br/>
            </w:r>
            <w:r w:rsidRPr="000B160A">
              <w:rPr>
                <w:rFonts w:ascii="Times New Roman" w:eastAsia="Times New Roman" w:hAnsi="Times New Roman"/>
                <w:color w:val="000000"/>
                <w:w w:val="97"/>
                <w:sz w:val="16"/>
                <w:lang w:val="ru-RU"/>
              </w:rPr>
              <w:t>лекция ЦОР.</w:t>
            </w:r>
          </w:p>
        </w:tc>
      </w:tr>
      <w:tr w:rsidR="00276813" w:rsidRPr="0047016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3.9.</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r w:rsidRPr="000B160A">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26.01.2023 02.02.2023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288"/>
              <w:rPr>
                <w:lang w:val="ru-RU"/>
              </w:rPr>
            </w:pPr>
            <w:r w:rsidRPr="000B160A">
              <w:rPr>
                <w:rFonts w:ascii="Times New Roman" w:eastAsia="Times New Roman" w:hAnsi="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sidRPr="000B160A">
              <w:rPr>
                <w:lang w:val="ru-RU"/>
              </w:rPr>
              <w:br/>
            </w:r>
            <w:r w:rsidRPr="000B160A">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288"/>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 xml:space="preserve">. </w:t>
            </w: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xml:space="preserve">. </w:t>
            </w:r>
          </w:p>
          <w:p w:rsidR="00276813" w:rsidRPr="000B160A" w:rsidRDefault="00B96737">
            <w:pPr>
              <w:autoSpaceDE w:val="0"/>
              <w:autoSpaceDN w:val="0"/>
              <w:spacing w:before="18" w:after="0" w:line="245" w:lineRule="auto"/>
              <w:ind w:right="432"/>
              <w:jc w:val="center"/>
              <w:rPr>
                <w:lang w:val="ru-RU"/>
              </w:rPr>
            </w:pPr>
            <w:r w:rsidRPr="000B160A">
              <w:rPr>
                <w:rFonts w:ascii="Times New Roman" w:eastAsia="Times New Roman" w:hAnsi="Times New Roman"/>
                <w:color w:val="000000"/>
                <w:w w:val="97"/>
                <w:sz w:val="16"/>
                <w:lang w:val="ru-RU"/>
              </w:rPr>
              <w:t>Единая кол-</w:t>
            </w:r>
            <w:r w:rsidRPr="000B160A">
              <w:rPr>
                <w:lang w:val="ru-RU"/>
              </w:rPr>
              <w:br/>
            </w:r>
            <w:r w:rsidRPr="000B160A">
              <w:rPr>
                <w:rFonts w:ascii="Times New Roman" w:eastAsia="Times New Roman" w:hAnsi="Times New Roman"/>
                <w:color w:val="000000"/>
                <w:w w:val="97"/>
                <w:sz w:val="16"/>
                <w:lang w:val="ru-RU"/>
              </w:rPr>
              <w:t>лекция ЦОР.</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3.10.</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576"/>
              <w:rPr>
                <w:lang w:val="ru-RU"/>
              </w:rPr>
            </w:pPr>
            <w:r w:rsidRPr="000B160A">
              <w:rPr>
                <w:rFonts w:ascii="Times New Roman" w:eastAsia="Times New Roman" w:hAnsi="Times New Roman"/>
                <w:color w:val="221F1F"/>
                <w:w w:val="97"/>
                <w:sz w:val="16"/>
                <w:lang w:val="ru-RU"/>
              </w:rPr>
              <w:t>Применение букв для записи математических выражений и предложений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03.02.2023 09.02.2023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r w:rsidRPr="000B160A">
              <w:rPr>
                <w:rFonts w:ascii="Times New Roman" w:eastAsia="Times New Roman" w:hAnsi="Times New Roman"/>
                <w:color w:val="000000"/>
                <w:w w:val="97"/>
                <w:sz w:val="16"/>
                <w:lang w:val="ru-RU"/>
              </w:rPr>
              <w:t>Знакомиться с историей развития арифметики;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РешуВПР. </w:t>
            </w:r>
          </w:p>
          <w:p w:rsidR="00276813" w:rsidRDefault="00B96737">
            <w:pPr>
              <w:autoSpaceDE w:val="0"/>
              <w:autoSpaceDN w:val="0"/>
              <w:spacing w:before="20"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48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221F1F"/>
                <w:w w:val="97"/>
                <w:sz w:val="16"/>
              </w:rPr>
              <w:t>Наглядная геометрия. Многоугольники</w:t>
            </w:r>
          </w:p>
        </w:tc>
      </w:tr>
      <w:tr w:rsidR="00276813">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4.1.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Многоугольники.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10.02.2023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Pr>
                <w:lang w:val="ru-RU"/>
              </w:rPr>
            </w:pPr>
            <w:r w:rsidRPr="000B160A">
              <w:rPr>
                <w:rFonts w:ascii="Times New Roman" w:eastAsia="Times New Roman" w:hAnsi="Times New Roman"/>
                <w:color w:val="000000"/>
                <w:w w:val="97"/>
                <w:sz w:val="16"/>
                <w:lang w:val="ru-RU"/>
              </w:rPr>
              <w:t>Описывать, используя терминологию, изображать с помощью чертёжных инструментов и от руки, моделировать из бумаги многоугольники;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РешуВПР. </w:t>
            </w:r>
          </w:p>
          <w:p w:rsidR="00276813" w:rsidRDefault="00B96737">
            <w:pPr>
              <w:autoSpaceDE w:val="0"/>
              <w:autoSpaceDN w:val="0"/>
              <w:spacing w:before="20"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4.2.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288"/>
            </w:pPr>
            <w:r>
              <w:rPr>
                <w:rFonts w:ascii="Times New Roman" w:eastAsia="Times New Roman" w:hAnsi="Times New Roman"/>
                <w:color w:val="221F1F"/>
                <w:w w:val="97"/>
                <w:sz w:val="16"/>
              </w:rPr>
              <w:t>Четырёхугольник, прямоугольник, квадрат.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13.02.2023 14.02.2023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432"/>
              <w:rPr>
                <w:lang w:val="ru-RU"/>
              </w:rPr>
            </w:pPr>
            <w:r w:rsidRPr="000B160A">
              <w:rPr>
                <w:rFonts w:ascii="Times New Roman" w:eastAsia="Times New Roman" w:hAnsi="Times New Roman"/>
                <w:color w:val="000000"/>
                <w:w w:val="97"/>
                <w:sz w:val="16"/>
                <w:lang w:val="ru-RU"/>
              </w:rPr>
              <w:t>Исследовать свойства прямоугольника, квадрата путём эксперимента, наблюдения, измерения, моделирования; сравнивать свойства квадрата и прямоугольника;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18" w:after="0" w:line="233" w:lineRule="auto"/>
              <w:ind w:left="72"/>
            </w:pPr>
            <w:r>
              <w:rPr>
                <w:rFonts w:ascii="Times New Roman" w:eastAsia="Times New Roman" w:hAnsi="Times New Roman"/>
                <w:color w:val="000000"/>
                <w:w w:val="97"/>
                <w:sz w:val="16"/>
              </w:rPr>
              <w:t>Учи.Ру.</w:t>
            </w:r>
          </w:p>
        </w:tc>
      </w:tr>
      <w:tr w:rsidR="00276813">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4.3.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Pr>
                <w:lang w:val="ru-RU"/>
              </w:rPr>
            </w:pPr>
            <w:r w:rsidRPr="000B160A">
              <w:rPr>
                <w:rFonts w:ascii="Times New Roman" w:eastAsia="Times New Roman" w:hAnsi="Times New Roman"/>
                <w:color w:val="221F1F"/>
                <w:w w:val="97"/>
                <w:sz w:val="16"/>
                <w:lang w:val="ru-RU"/>
              </w:rPr>
              <w:t xml:space="preserve">Практическая работа «Построение прямоугольника с заданными </w:t>
            </w:r>
            <w:r w:rsidRPr="000B160A">
              <w:rPr>
                <w:lang w:val="ru-RU"/>
              </w:rPr>
              <w:br/>
            </w:r>
            <w:r w:rsidRPr="000B160A">
              <w:rPr>
                <w:rFonts w:ascii="Times New Roman" w:eastAsia="Times New Roman" w:hAnsi="Times New Roman"/>
                <w:color w:val="221F1F"/>
                <w:w w:val="97"/>
                <w:sz w:val="16"/>
                <w:lang w:val="ru-RU"/>
              </w:rPr>
              <w:t>сторонами на нелинованной бумаге».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15.02.2023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432"/>
              <w:rPr>
                <w:lang w:val="ru-RU"/>
              </w:rPr>
            </w:pPr>
            <w:r w:rsidRPr="000B160A">
              <w:rPr>
                <w:rFonts w:ascii="Times New Roman" w:eastAsia="Times New Roman" w:hAnsi="Times New Roman"/>
                <w:color w:val="000000"/>
                <w:w w:val="97"/>
                <w:sz w:val="16"/>
                <w:lang w:val="ru-RU"/>
              </w:rPr>
              <w:t>Строить на нелинованной и клетчатой бумаге квадрат и прямоугольник с заданными длинами сторон;</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r>
              <w:rPr>
                <w:rFonts w:ascii="Times New Roman" w:eastAsia="Times New Roman" w:hAnsi="Times New Roman"/>
                <w:color w:val="000000"/>
                <w:w w:val="97"/>
                <w:sz w:val="16"/>
              </w:rPr>
              <w:t>Единая коллекция ЦОР.</w:t>
            </w:r>
          </w:p>
        </w:tc>
      </w:tr>
    </w:tbl>
    <w:p w:rsidR="00276813" w:rsidRDefault="00276813">
      <w:pPr>
        <w:autoSpaceDE w:val="0"/>
        <w:autoSpaceDN w:val="0"/>
        <w:spacing w:after="0" w:line="14" w:lineRule="exact"/>
      </w:pPr>
    </w:p>
    <w:p w:rsidR="00276813" w:rsidRDefault="00276813">
      <w:pPr>
        <w:sectPr w:rsidR="00276813">
          <w:pgSz w:w="16840" w:h="11900"/>
          <w:pgMar w:top="284" w:right="640" w:bottom="436" w:left="666" w:header="720" w:footer="720" w:gutter="0"/>
          <w:cols w:space="720" w:equalWidth="0">
            <w:col w:w="1553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4.4.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Треугольник.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16.02.2023 17.02.2023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Изображать остроугольные, прямоугольные и тупоугольные треугольники;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4.5.</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Pr>
                <w:lang w:val="ru-RU"/>
              </w:rPr>
            </w:pPr>
            <w:r w:rsidRPr="000B160A">
              <w:rPr>
                <w:rFonts w:ascii="Times New Roman" w:eastAsia="Times New Roman" w:hAnsi="Times New Roman"/>
                <w:color w:val="221F1F"/>
                <w:w w:val="97"/>
                <w:sz w:val="16"/>
                <w:lang w:val="ru-RU"/>
              </w:rPr>
              <w:t xml:space="preserve">Площадь и периметр прямоугольника и многоугольников, составленных из прямоугольников, единицы </w:t>
            </w:r>
            <w:r w:rsidRPr="000B160A">
              <w:rPr>
                <w:lang w:val="ru-RU"/>
              </w:rPr>
              <w:br/>
            </w:r>
            <w:r w:rsidRPr="000B160A">
              <w:rPr>
                <w:rFonts w:ascii="Times New Roman" w:eastAsia="Times New Roman" w:hAnsi="Times New Roman"/>
                <w:color w:val="221F1F"/>
                <w:w w:val="97"/>
                <w:sz w:val="16"/>
                <w:lang w:val="ru-RU"/>
              </w:rPr>
              <w:t>измерения площади.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20.02.2023 21.02.2023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720"/>
              <w:rPr>
                <w:lang w:val="ru-RU"/>
              </w:rPr>
            </w:pPr>
            <w:r w:rsidRPr="000B160A">
              <w:rPr>
                <w:rFonts w:ascii="Times New Roman" w:eastAsia="Times New Roman" w:hAnsi="Times New Roman"/>
                <w:color w:val="000000"/>
                <w:w w:val="97"/>
                <w:sz w:val="16"/>
                <w:lang w:val="ru-RU"/>
              </w:rPr>
              <w:t>Вычислять: периметр треугольника, прямоугольника, многоугольника; площадь прямоугольника, квадрата;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РЭШ.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 xml:space="preserve">Учи.Ру. </w:t>
            </w:r>
          </w:p>
          <w:p w:rsidR="00276813" w:rsidRDefault="00B96737">
            <w:pPr>
              <w:autoSpaceDE w:val="0"/>
              <w:autoSpaceDN w:val="0"/>
              <w:spacing w:before="20" w:after="0" w:line="230" w:lineRule="auto"/>
              <w:ind w:left="72"/>
            </w:pPr>
            <w:r>
              <w:rPr>
                <w:rFonts w:ascii="Times New Roman" w:eastAsia="Times New Roman" w:hAnsi="Times New Roman"/>
                <w:color w:val="000000"/>
                <w:w w:val="97"/>
                <w:sz w:val="16"/>
              </w:rPr>
              <w:t>РешуВПР</w:t>
            </w:r>
          </w:p>
        </w:tc>
      </w:tr>
      <w:tr w:rsidR="00276813">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4.6.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Периметр много угольника.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22.02.2023 27.02.2023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0" w:lineRule="auto"/>
              <w:ind w:left="72" w:right="720"/>
              <w:rPr>
                <w:lang w:val="ru-RU"/>
              </w:rPr>
            </w:pPr>
            <w:r w:rsidRPr="000B160A">
              <w:rPr>
                <w:rFonts w:ascii="Times New Roman" w:eastAsia="Times New Roman" w:hAnsi="Times New Roman"/>
                <w:color w:val="000000"/>
                <w:w w:val="97"/>
                <w:sz w:val="16"/>
                <w:lang w:val="ru-RU"/>
              </w:rPr>
              <w:t xml:space="preserve">Вычислять: периметр треугольника, прямоугольника, многоугольника; площадь прямоугольника, квадрата; </w:t>
            </w:r>
            <w:r w:rsidRPr="000B160A">
              <w:rPr>
                <w:lang w:val="ru-RU"/>
              </w:rPr>
              <w:br/>
            </w:r>
            <w:r w:rsidRPr="000B160A">
              <w:rPr>
                <w:rFonts w:ascii="Times New Roman" w:eastAsia="Times New Roman" w:hAnsi="Times New Roman"/>
                <w:color w:val="000000"/>
                <w:w w:val="97"/>
                <w:sz w:val="16"/>
                <w:lang w:val="ru-RU"/>
              </w:rPr>
              <w:t>площади; выражать одни единицы величины через другие.;</w:t>
            </w:r>
            <w:r w:rsidRPr="000B160A">
              <w:rPr>
                <w:lang w:val="ru-RU"/>
              </w:rPr>
              <w:br/>
            </w:r>
            <w:r w:rsidRPr="000B160A">
              <w:rPr>
                <w:rFonts w:ascii="Times New Roman" w:eastAsia="Times New Roman" w:hAnsi="Times New Roman"/>
                <w:color w:val="000000"/>
                <w:w w:val="97"/>
                <w:sz w:val="16"/>
                <w:lang w:val="ru-RU"/>
              </w:rPr>
              <w:t>;</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288"/>
            </w:pPr>
            <w:r>
              <w:rPr>
                <w:rFonts w:ascii="Times New Roman" w:eastAsia="Times New Roman" w:hAnsi="Times New Roman"/>
                <w:color w:val="000000"/>
                <w:w w:val="97"/>
                <w:sz w:val="16"/>
              </w:rPr>
              <w:t>РЭШ. Учи.Ру. РешуВПР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Раздел 5.</w:t>
            </w:r>
            <w:r>
              <w:rPr>
                <w:rFonts w:ascii="Times New Roman" w:eastAsia="Times New Roman" w:hAnsi="Times New Roman"/>
                <w:b/>
                <w:color w:val="221F1F"/>
                <w:w w:val="97"/>
                <w:sz w:val="16"/>
              </w:rPr>
              <w:t xml:space="preserve">Десятичные дроби </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5.1.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Десятичная запись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28.02.2023 01.03.2023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Pr>
                <w:lang w:val="ru-RU"/>
              </w:rPr>
            </w:pPr>
            <w:r w:rsidRPr="000B160A">
              <w:rPr>
                <w:rFonts w:ascii="Times New Roman" w:eastAsia="Times New Roman" w:hAnsi="Times New Roman"/>
                <w:color w:val="000000"/>
                <w:w w:val="97"/>
                <w:sz w:val="16"/>
                <w:lang w:val="ru-RU"/>
              </w:rPr>
              <w:t xml:space="preserve">Проводить исследования свойств десятичных дробей, опираясь на числовые </w:t>
            </w:r>
            <w:r w:rsidRPr="000B160A">
              <w:rPr>
                <w:lang w:val="ru-RU"/>
              </w:rPr>
              <w:br/>
            </w:r>
            <w:r w:rsidRPr="000B160A">
              <w:rPr>
                <w:rFonts w:ascii="Times New Roman" w:eastAsia="Times New Roman" w:hAnsi="Times New Roman"/>
                <w:color w:val="000000"/>
                <w:w w:val="97"/>
                <w:sz w:val="16"/>
                <w:lang w:val="ru-RU"/>
              </w:rPr>
              <w:t>эксперименты (в том числе с помощью компьютера), выдвигать гипотезы и приводить их обоснования;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РЭШ</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5.2.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Сравнение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02.03.2023 07.03.2023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7" w:lineRule="auto"/>
              <w:ind w:left="72"/>
              <w:rPr>
                <w:lang w:val="ru-RU"/>
              </w:rPr>
            </w:pPr>
            <w:r w:rsidRPr="000B160A">
              <w:rPr>
                <w:rFonts w:ascii="Times New Roman" w:eastAsia="Times New Roman" w:hAnsi="Times New Roman"/>
                <w:color w:val="000000"/>
                <w:w w:val="97"/>
                <w:sz w:val="16"/>
                <w:lang w:val="ru-RU"/>
              </w:rPr>
              <w:t xml:space="preserve">Проводить исследования свойств десятичных дробей, опираясь на числовые </w:t>
            </w:r>
            <w:r w:rsidRPr="000B160A">
              <w:rPr>
                <w:lang w:val="ru-RU"/>
              </w:rPr>
              <w:br/>
            </w:r>
            <w:r w:rsidRPr="000B160A">
              <w:rPr>
                <w:rFonts w:ascii="Times New Roman" w:eastAsia="Times New Roman" w:hAnsi="Times New Roman"/>
                <w:color w:val="000000"/>
                <w:w w:val="97"/>
                <w:sz w:val="16"/>
                <w:lang w:val="ru-RU"/>
              </w:rPr>
              <w:t>эксперименты (в том числе с помощью компьютера), выдвигать гипотезы и приводить их обоснования;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Учи.Ру.</w:t>
            </w:r>
          </w:p>
        </w:tc>
      </w:tr>
      <w:tr w:rsidR="00276813" w:rsidRPr="00470161">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5.3.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Действия с десятичными дробями.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09.03.2023 23.03.2023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288"/>
              <w:rPr>
                <w:lang w:val="ru-RU"/>
              </w:rPr>
            </w:pPr>
            <w:r w:rsidRPr="000B160A">
              <w:rPr>
                <w:rFonts w:ascii="Times New Roman" w:eastAsia="Times New Roman" w:hAnsi="Times New Roman"/>
                <w:color w:val="000000"/>
                <w:w w:val="97"/>
                <w:sz w:val="16"/>
                <w:lang w:val="ru-RU"/>
              </w:rPr>
              <w:t>Выполнять арифметические действия с десятичными дробями; выполнять прикидку и оценку результата вычислений;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20" w:after="0" w:line="245"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Единая кол-лекция ЦОР.</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.5.4.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Округление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24.03.2023 03.04.2023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r w:rsidRPr="000B160A">
              <w:rPr>
                <w:rFonts w:ascii="Times New Roman" w:eastAsia="Times New Roman" w:hAnsi="Times New Roman"/>
                <w:color w:val="000000"/>
                <w:w w:val="97"/>
                <w:sz w:val="16"/>
                <w:lang w:val="ru-RU"/>
              </w:rPr>
              <w:t>Применять правило округления десятичных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Учи.Ру.</w:t>
            </w:r>
          </w:p>
        </w:tc>
      </w:tr>
      <w:tr w:rsidR="00276813" w:rsidRPr="0047016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5.5.</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864"/>
              <w:rPr>
                <w:lang w:val="ru-RU"/>
              </w:rPr>
            </w:pPr>
            <w:r w:rsidRPr="000B160A">
              <w:rPr>
                <w:rFonts w:ascii="Times New Roman" w:eastAsia="Times New Roman" w:hAnsi="Times New Roman"/>
                <w:color w:val="221F1F"/>
                <w:w w:val="97"/>
                <w:sz w:val="16"/>
                <w:lang w:val="ru-RU"/>
              </w:rPr>
              <w:t>Решение текстовых задач, содержащих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04.04.2023 13.04.2023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50" w:lineRule="auto"/>
              <w:ind w:left="72" w:right="144"/>
            </w:pPr>
            <w:r w:rsidRPr="000B160A">
              <w:rPr>
                <w:rFonts w:ascii="Times New Roman" w:eastAsia="Times New Roman" w:hAnsi="Times New Roman"/>
                <w:color w:val="000000"/>
                <w:w w:val="97"/>
                <w:sz w:val="16"/>
                <w:lang w:val="ru-RU"/>
              </w:rPr>
              <w:t xml:space="preserve">Решать текстовые задачи, содержащие дробные данные, и на нахождение части целого и целого по его части; выявлять их сходства и различия; </w:t>
            </w:r>
            <w:r w:rsidRPr="000B160A">
              <w:rPr>
                <w:lang w:val="ru-RU"/>
              </w:rPr>
              <w:br/>
            </w:r>
            <w:r w:rsidRPr="000B160A">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proofErr w:type="spellStart"/>
            <w:r>
              <w:rPr>
                <w:rFonts w:ascii="Times New Roman" w:eastAsia="Times New Roman" w:hAnsi="Times New Roman"/>
                <w:color w:val="000000"/>
                <w:w w:val="97"/>
                <w:sz w:val="16"/>
              </w:rPr>
              <w:t>Приводить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разбирать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оцениватьразличные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решения</w:t>
            </w:r>
            <w:proofErr w:type="spellEnd"/>
            <w:r>
              <w:rPr>
                <w:rFonts w:ascii="Times New Roman" w:eastAsia="Times New Roman" w:hAnsi="Times New Roman"/>
                <w:color w:val="000000"/>
                <w:w w:val="97"/>
                <w:sz w:val="16"/>
              </w:rPr>
              <w:t>, записи решений текстовых задач;</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r>
              <w:rPr>
                <w:rFonts w:ascii="Times New Roman" w:eastAsia="Times New Roman" w:hAnsi="Times New Roman"/>
                <w:color w:val="000000"/>
                <w:w w:val="97"/>
                <w:sz w:val="16"/>
              </w:rPr>
              <w:t>Письменный контроль;</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18" w:after="0" w:line="245"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Единая кол-лекция ЦОР.</w:t>
            </w:r>
          </w:p>
        </w:tc>
      </w:tr>
      <w:tr w:rsidR="00276813" w:rsidRPr="00470161">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5.6.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14.04.2023 26.04.2023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ight="144"/>
              <w:rPr>
                <w:lang w:val="ru-RU"/>
              </w:rPr>
            </w:pPr>
            <w:r w:rsidRPr="000B160A">
              <w:rPr>
                <w:rFonts w:ascii="Times New Roman" w:eastAsia="Times New Roman" w:hAnsi="Times New Roman"/>
                <w:color w:val="000000"/>
                <w:w w:val="97"/>
                <w:sz w:val="16"/>
                <w:lang w:val="ru-RU"/>
              </w:rPr>
              <w:t xml:space="preserve">Решать текстовые задачи, содержащие дробные данные, и на нахождение части целого и целого по его части; выявлять их сходства и различия; </w:t>
            </w:r>
            <w:r w:rsidRPr="000B160A">
              <w:rPr>
                <w:lang w:val="ru-RU"/>
              </w:rPr>
              <w:br/>
            </w:r>
            <w:r w:rsidRPr="000B160A">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Приводить, разбирать, оценивать различные решения, записи решений текстовых задач; </w:t>
            </w:r>
            <w:r w:rsidRPr="000B160A">
              <w:rPr>
                <w:lang w:val="ru-RU"/>
              </w:rPr>
              <w:br/>
            </w:r>
            <w:r w:rsidRPr="000B160A">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20" w:after="0" w:line="245"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Единая кол-лекция ЦОР.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38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rsidRPr="00470161">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b/>
                <w:color w:val="221F1F"/>
                <w:w w:val="97"/>
                <w:sz w:val="16"/>
                <w:lang w:val="ru-RU"/>
              </w:rPr>
              <w:t xml:space="preserve">Раздел 6. Наглядная геометрия. Тела и фигуры в пространстве </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6.1.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 xml:space="preserve">Многогранники.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27.04.2023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288"/>
              <w:rPr>
                <w:lang w:val="ru-RU"/>
              </w:rPr>
            </w:pPr>
            <w:r w:rsidRPr="000B160A">
              <w:rPr>
                <w:rFonts w:ascii="Times New Roman" w:eastAsia="Times New Roman" w:hAnsi="Times New Roman"/>
                <w:color w:val="000000"/>
                <w:w w:val="97"/>
                <w:sz w:val="16"/>
                <w:lang w:val="ru-RU"/>
              </w:rPr>
              <w:t xml:space="preserve">Распознавать на чертежах, рисунках, в окружающем мире прямоугольный </w:t>
            </w:r>
            <w:r w:rsidRPr="000B160A">
              <w:rPr>
                <w:lang w:val="ru-RU"/>
              </w:rPr>
              <w:br/>
            </w:r>
            <w:r w:rsidRPr="000B160A">
              <w:rPr>
                <w:rFonts w:ascii="Times New Roman" w:eastAsia="Times New Roman" w:hAnsi="Times New Roman"/>
                <w:color w:val="000000"/>
                <w:w w:val="97"/>
                <w:sz w:val="16"/>
                <w:lang w:val="ru-RU"/>
              </w:rPr>
              <w:t>параллелепипед, куб, многогранники, описывать, используя терминологию, оценивать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r>
              <w:rPr>
                <w:rFonts w:ascii="Times New Roman" w:eastAsia="Times New Roman" w:hAnsi="Times New Roman"/>
                <w:color w:val="000000"/>
                <w:w w:val="97"/>
                <w:sz w:val="16"/>
              </w:rPr>
              <w:t>Единая коллекция ЦОР.</w:t>
            </w:r>
          </w:p>
        </w:tc>
      </w:tr>
      <w:tr w:rsidR="00276813" w:rsidRPr="00470161">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6.2.</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221F1F"/>
                <w:w w:val="97"/>
                <w:sz w:val="16"/>
              </w:rPr>
              <w:t>Изображение многогранников.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28.04.2023 02.05.2023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288"/>
              <w:rPr>
                <w:lang w:val="ru-RU"/>
              </w:rPr>
            </w:pPr>
            <w:r w:rsidRPr="000B160A">
              <w:rPr>
                <w:rFonts w:ascii="Times New Roman" w:eastAsia="Times New Roman" w:hAnsi="Times New Roman"/>
                <w:color w:val="000000"/>
                <w:w w:val="97"/>
                <w:sz w:val="16"/>
                <w:lang w:val="ru-RU"/>
              </w:rPr>
              <w:t xml:space="preserve">Распознавать на чертежах, рисунках, в окружающем мире прямоугольный </w:t>
            </w:r>
            <w:r w:rsidRPr="000B160A">
              <w:rPr>
                <w:lang w:val="ru-RU"/>
              </w:rPr>
              <w:br/>
            </w:r>
            <w:r w:rsidRPr="000B160A">
              <w:rPr>
                <w:rFonts w:ascii="Times New Roman" w:eastAsia="Times New Roman" w:hAnsi="Times New Roman"/>
                <w:color w:val="000000"/>
                <w:w w:val="97"/>
                <w:sz w:val="16"/>
                <w:lang w:val="ru-RU"/>
              </w:rPr>
              <w:t>параллелепипед, куб, многогранники, описывать, используя терминологию, оценивать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33" w:lineRule="auto"/>
              <w:ind w:left="72"/>
              <w:rPr>
                <w:lang w:val="ru-RU"/>
              </w:rPr>
            </w:pP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18" w:after="0" w:line="245"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Единая кол-лекция ЦОР.</w:t>
            </w:r>
          </w:p>
        </w:tc>
      </w:tr>
    </w:tbl>
    <w:p w:rsidR="00276813" w:rsidRPr="000B160A" w:rsidRDefault="00276813">
      <w:pPr>
        <w:autoSpaceDE w:val="0"/>
        <w:autoSpaceDN w:val="0"/>
        <w:spacing w:after="0" w:line="14" w:lineRule="exact"/>
        <w:rPr>
          <w:lang w:val="ru-RU"/>
        </w:rPr>
      </w:pPr>
    </w:p>
    <w:p w:rsidR="00276813" w:rsidRPr="000B160A" w:rsidRDefault="00276813">
      <w:pPr>
        <w:rPr>
          <w:lang w:val="ru-RU"/>
        </w:rPr>
        <w:sectPr w:rsidR="00276813" w:rsidRPr="000B160A">
          <w:pgSz w:w="16840" w:h="11900"/>
          <w:pgMar w:top="284" w:right="640" w:bottom="358" w:left="666" w:header="720" w:footer="720" w:gutter="0"/>
          <w:cols w:space="720" w:equalWidth="0">
            <w:col w:w="15534" w:space="0"/>
          </w:cols>
          <w:docGrid w:linePitch="360"/>
        </w:sectPr>
      </w:pPr>
    </w:p>
    <w:p w:rsidR="00276813" w:rsidRPr="000B160A" w:rsidRDefault="00276813">
      <w:pPr>
        <w:autoSpaceDE w:val="0"/>
        <w:autoSpaceDN w:val="0"/>
        <w:spacing w:after="66" w:line="220" w:lineRule="exact"/>
        <w:rPr>
          <w:lang w:val="ru-RU"/>
        </w:rPr>
      </w:pPr>
    </w:p>
    <w:tbl>
      <w:tblPr>
        <w:tblW w:w="0" w:type="auto"/>
        <w:tblInd w:w="6" w:type="dxa"/>
        <w:tblLayout w:type="fixed"/>
        <w:tblLook w:val="04A0"/>
      </w:tblPr>
      <w:tblGrid>
        <w:gridCol w:w="468"/>
        <w:gridCol w:w="2702"/>
        <w:gridCol w:w="528"/>
        <w:gridCol w:w="1104"/>
        <w:gridCol w:w="1142"/>
        <w:gridCol w:w="864"/>
        <w:gridCol w:w="6196"/>
        <w:gridCol w:w="1116"/>
        <w:gridCol w:w="1382"/>
      </w:tblGrid>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6.3.</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Модели пространственных тел.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03.05.2023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720"/>
              <w:rPr>
                <w:lang w:val="ru-RU"/>
              </w:rPr>
            </w:pPr>
            <w:r w:rsidRPr="000B160A">
              <w:rPr>
                <w:rFonts w:ascii="Times New Roman" w:eastAsia="Times New Roman" w:hAnsi="Times New Roman"/>
                <w:color w:val="000000"/>
                <w:w w:val="97"/>
                <w:sz w:val="16"/>
                <w:lang w:val="ru-RU"/>
              </w:rPr>
              <w:t>Приводить примеры объектов реального мира, имеющих форму многогранника, прямоугольного параллелепипеда, куба;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Учи.Ру.</w:t>
            </w:r>
          </w:p>
        </w:tc>
      </w:tr>
      <w:tr w:rsidR="00276813">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6.4.</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221F1F"/>
                <w:w w:val="97"/>
                <w:sz w:val="16"/>
              </w:rPr>
              <w:t>Прямоугольный параллелепипед, куб.</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04.05.2023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52" w:lineRule="auto"/>
              <w:ind w:left="72" w:right="288"/>
              <w:rPr>
                <w:lang w:val="ru-RU"/>
              </w:rPr>
            </w:pPr>
            <w:r w:rsidRPr="000B160A">
              <w:rPr>
                <w:rFonts w:ascii="Times New Roman" w:eastAsia="Times New Roman" w:hAnsi="Times New Roman"/>
                <w:color w:val="000000"/>
                <w:w w:val="97"/>
                <w:sz w:val="16"/>
                <w:lang w:val="ru-RU"/>
              </w:rPr>
              <w:t xml:space="preserve">Распознавать на чертежах, рисунках, в окружающем мире прямоугольный </w:t>
            </w:r>
            <w:r w:rsidRPr="000B160A">
              <w:rPr>
                <w:lang w:val="ru-RU"/>
              </w:rPr>
              <w:br/>
            </w:r>
            <w:r w:rsidRPr="000B160A">
              <w:rPr>
                <w:rFonts w:ascii="Times New Roman" w:eastAsia="Times New Roman" w:hAnsi="Times New Roman"/>
                <w:color w:val="000000"/>
                <w:w w:val="97"/>
                <w:sz w:val="16"/>
                <w:lang w:val="ru-RU"/>
              </w:rPr>
              <w:t xml:space="preserve">параллелепипед, куб, многогранники, описывать, используя терминологию, оценивать линейные размеры; </w:t>
            </w:r>
            <w:r w:rsidRPr="000B160A">
              <w:rPr>
                <w:lang w:val="ru-RU"/>
              </w:rPr>
              <w:br/>
            </w:r>
            <w:r w:rsidRPr="000B160A">
              <w:rPr>
                <w:rFonts w:ascii="Times New Roman" w:eastAsia="Times New Roman" w:hAnsi="Times New Roman"/>
                <w:color w:val="000000"/>
                <w:w w:val="97"/>
                <w:sz w:val="16"/>
                <w:lang w:val="ru-RU"/>
              </w:rPr>
              <w:t xml:space="preserve">Приводить примеры объектов реального мира, имеющих форму многогранника, прямоугольного параллелепипеда, куба; </w:t>
            </w:r>
            <w:r w:rsidRPr="000B160A">
              <w:rPr>
                <w:lang w:val="ru-RU"/>
              </w:rPr>
              <w:br/>
            </w:r>
            <w:r w:rsidRPr="000B160A">
              <w:rPr>
                <w:rFonts w:ascii="Times New Roman" w:eastAsia="Times New Roman" w:hAnsi="Times New Roman"/>
                <w:color w:val="000000"/>
                <w:w w:val="97"/>
                <w:sz w:val="16"/>
                <w:lang w:val="ru-RU"/>
              </w:rPr>
              <w:t>Изображать куб на клетчатой бумаге;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РЭШ</w:t>
            </w:r>
          </w:p>
        </w:tc>
      </w:tr>
      <w:tr w:rsidR="00276813">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6.5.</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221F1F"/>
                <w:w w:val="97"/>
                <w:sz w:val="16"/>
              </w:rPr>
              <w:t>Развёртки куба и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05.05.2023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pPr>
            <w:r>
              <w:rPr>
                <w:rFonts w:ascii="Times New Roman" w:eastAsia="Times New Roman" w:hAnsi="Times New Roman"/>
                <w:color w:val="000000"/>
                <w:w w:val="97"/>
                <w:sz w:val="16"/>
              </w:rPr>
              <w:t>РешуВПР. Единая коллекция ЦОР.</w:t>
            </w:r>
          </w:p>
        </w:tc>
      </w:tr>
      <w:tr w:rsidR="00276813">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6.6..</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432"/>
            </w:pPr>
            <w:r>
              <w:rPr>
                <w:rFonts w:ascii="Times New Roman" w:eastAsia="Times New Roman" w:hAnsi="Times New Roman"/>
                <w:color w:val="221F1F"/>
                <w:w w:val="97"/>
                <w:sz w:val="16"/>
              </w:rPr>
              <w:t>Практическая работа «Развёртка куба».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10.05.2023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144"/>
              <w:rPr>
                <w:lang w:val="ru-RU"/>
              </w:rPr>
            </w:pPr>
            <w:r w:rsidRPr="000B160A">
              <w:rPr>
                <w:rFonts w:ascii="Times New Roman" w:eastAsia="Times New Roman" w:hAnsi="Times New Roman"/>
                <w:color w:val="000000"/>
                <w:w w:val="97"/>
                <w:sz w:val="16"/>
                <w:lang w:val="ru-RU"/>
              </w:rPr>
              <w:t>Моделировать куб и параллелепипед из бумаги и прочих материалов, объяснять способ моделирования;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pPr>
            <w:r>
              <w:rPr>
                <w:rFonts w:ascii="Times New Roman" w:eastAsia="Times New Roman" w:hAnsi="Times New Roman"/>
                <w:color w:val="000000"/>
                <w:w w:val="97"/>
                <w:sz w:val="16"/>
              </w:rPr>
              <w:t>Единая коллекция ЦОР.</w:t>
            </w:r>
          </w:p>
        </w:tc>
      </w:tr>
      <w:tr w:rsidR="00276813">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jc w:val="center"/>
            </w:pPr>
            <w:r>
              <w:rPr>
                <w:rFonts w:ascii="Times New Roman" w:eastAsia="Times New Roman" w:hAnsi="Times New Roman"/>
                <w:color w:val="000000"/>
                <w:w w:val="97"/>
                <w:sz w:val="16"/>
              </w:rPr>
              <w:t>6.7.</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576"/>
            </w:pPr>
            <w:r>
              <w:rPr>
                <w:rFonts w:ascii="Times New Roman" w:eastAsia="Times New Roman" w:hAnsi="Times New Roman"/>
                <w:color w:val="221F1F"/>
                <w:w w:val="97"/>
                <w:sz w:val="16"/>
              </w:rPr>
              <w:t>Объём куба, прямоугольного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jc w:val="center"/>
            </w:pPr>
            <w:r>
              <w:rPr>
                <w:rFonts w:ascii="Times New Roman" w:eastAsia="Times New Roman" w:hAnsi="Times New Roman"/>
                <w:color w:val="000000"/>
                <w:w w:val="97"/>
                <w:sz w:val="16"/>
              </w:rPr>
              <w:t>11.05.2023 12.05.2023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50" w:lineRule="auto"/>
              <w:ind w:left="72" w:right="144"/>
              <w:rPr>
                <w:lang w:val="ru-RU"/>
              </w:rPr>
            </w:pPr>
            <w:r w:rsidRPr="000B160A">
              <w:rPr>
                <w:rFonts w:ascii="Times New Roman" w:eastAsia="Times New Roman" w:hAnsi="Times New Roman"/>
                <w:color w:val="000000"/>
                <w:w w:val="97"/>
                <w:sz w:val="16"/>
                <w:lang w:val="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45" w:lineRule="auto"/>
              <w:ind w:left="72" w:right="288"/>
            </w:pPr>
            <w:r>
              <w:rPr>
                <w:rFonts w:ascii="Times New Roman" w:eastAsia="Times New Roman" w:hAnsi="Times New Roman"/>
                <w:color w:val="000000"/>
                <w:w w:val="97"/>
                <w:sz w:val="16"/>
              </w:rPr>
              <w:t>РЭШ. Учи.Ру. РешуВПР.</w:t>
            </w:r>
          </w:p>
        </w:tc>
      </w:tr>
      <w:tr w:rsidR="00276813">
        <w:trPr>
          <w:trHeight w:hRule="exact" w:val="348"/>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trPr>
          <w:trHeight w:hRule="exact" w:val="348"/>
        </w:trPr>
        <w:tc>
          <w:tcPr>
            <w:tcW w:w="13004"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221F1F"/>
                <w:w w:val="97"/>
                <w:sz w:val="16"/>
              </w:rPr>
              <w:t>Повторение и обобщение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rsidRPr="0047016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jc w:val="center"/>
            </w:pPr>
            <w:r>
              <w:rPr>
                <w:rFonts w:ascii="Times New Roman" w:eastAsia="Times New Roman" w:hAnsi="Times New Roman"/>
                <w:color w:val="000000"/>
                <w:w w:val="97"/>
                <w:sz w:val="16"/>
              </w:rPr>
              <w:t>7.1.</w:t>
            </w:r>
          </w:p>
        </w:tc>
        <w:tc>
          <w:tcPr>
            <w:tcW w:w="270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7" w:lineRule="auto"/>
              <w:ind w:left="72" w:right="144"/>
              <w:rPr>
                <w:lang w:val="ru-RU"/>
              </w:rPr>
            </w:pPr>
            <w:r w:rsidRPr="000B160A">
              <w:rPr>
                <w:rFonts w:ascii="Times New Roman" w:eastAsia="Times New Roman" w:hAnsi="Times New Roman"/>
                <w:color w:val="221F1F"/>
                <w:w w:val="97"/>
                <w:sz w:val="16"/>
                <w:lang w:val="ru-RU"/>
              </w:rPr>
              <w:t>Повторение основных понятий и методов курса 5 класса, обобщение знаний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jc w:val="center"/>
            </w:pPr>
            <w:r>
              <w:rPr>
                <w:rFonts w:ascii="Times New Roman" w:eastAsia="Times New Roman" w:hAnsi="Times New Roman"/>
                <w:color w:val="000000"/>
                <w:w w:val="97"/>
                <w:sz w:val="16"/>
              </w:rPr>
              <w:t>15.05.2023 25.05.2023</w:t>
            </w:r>
          </w:p>
        </w:tc>
        <w:tc>
          <w:tcPr>
            <w:tcW w:w="619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45" w:lineRule="auto"/>
              <w:ind w:left="72" w:right="432"/>
              <w:rPr>
                <w:lang w:val="ru-RU"/>
              </w:rPr>
            </w:pPr>
            <w:r w:rsidRPr="000B160A">
              <w:rPr>
                <w:rFonts w:ascii="Times New Roman" w:eastAsia="Times New Roman" w:hAnsi="Times New Roman"/>
                <w:color w:val="000000"/>
                <w:w w:val="97"/>
                <w:sz w:val="16"/>
                <w:lang w:val="ru-RU"/>
              </w:rPr>
              <w:t>Вычислять значения выражений, содержащих натуральные числа, обыкновенные и десятичные дроби, выполнять преобразования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8" w:after="0" w:line="230" w:lineRule="auto"/>
              <w:ind w:left="72"/>
              <w:rPr>
                <w:lang w:val="ru-RU"/>
              </w:rPr>
            </w:pPr>
            <w:r w:rsidRPr="000B160A">
              <w:rPr>
                <w:rFonts w:ascii="Times New Roman" w:eastAsia="Times New Roman" w:hAnsi="Times New Roman"/>
                <w:color w:val="000000"/>
                <w:w w:val="97"/>
                <w:sz w:val="16"/>
                <w:lang w:val="ru-RU"/>
              </w:rPr>
              <w:t xml:space="preserve">РЭШ. </w:t>
            </w:r>
            <w:proofErr w:type="spellStart"/>
            <w:r w:rsidRPr="000B160A">
              <w:rPr>
                <w:rFonts w:ascii="Times New Roman" w:eastAsia="Times New Roman" w:hAnsi="Times New Roman"/>
                <w:color w:val="000000"/>
                <w:w w:val="97"/>
                <w:sz w:val="16"/>
                <w:lang w:val="ru-RU"/>
              </w:rPr>
              <w:t>Учи.Ру</w:t>
            </w:r>
            <w:proofErr w:type="spellEnd"/>
            <w:r w:rsidRPr="000B160A">
              <w:rPr>
                <w:rFonts w:ascii="Times New Roman" w:eastAsia="Times New Roman" w:hAnsi="Times New Roman"/>
                <w:color w:val="000000"/>
                <w:w w:val="97"/>
                <w:sz w:val="16"/>
                <w:lang w:val="ru-RU"/>
              </w:rPr>
              <w:t>.</w:t>
            </w:r>
          </w:p>
          <w:p w:rsidR="00276813" w:rsidRPr="000B160A" w:rsidRDefault="00B96737">
            <w:pPr>
              <w:autoSpaceDE w:val="0"/>
              <w:autoSpaceDN w:val="0"/>
              <w:spacing w:before="20" w:after="0" w:line="245" w:lineRule="auto"/>
              <w:ind w:left="72"/>
              <w:rPr>
                <w:lang w:val="ru-RU"/>
              </w:rPr>
            </w:pPr>
            <w:proofErr w:type="spellStart"/>
            <w:r w:rsidRPr="000B160A">
              <w:rPr>
                <w:rFonts w:ascii="Times New Roman" w:eastAsia="Times New Roman" w:hAnsi="Times New Roman"/>
                <w:color w:val="000000"/>
                <w:w w:val="97"/>
                <w:sz w:val="16"/>
                <w:lang w:val="ru-RU"/>
              </w:rPr>
              <w:t>РешуВПР</w:t>
            </w:r>
            <w:proofErr w:type="spellEnd"/>
            <w:r w:rsidRPr="000B160A">
              <w:rPr>
                <w:rFonts w:ascii="Times New Roman" w:eastAsia="Times New Roman" w:hAnsi="Times New Roman"/>
                <w:color w:val="000000"/>
                <w:w w:val="97"/>
                <w:sz w:val="16"/>
                <w:lang w:val="ru-RU"/>
              </w:rPr>
              <w:t>. Единая кол-лекцияЦОР.</w:t>
            </w:r>
          </w:p>
        </w:tc>
      </w:tr>
      <w:tr w:rsidR="00276813">
        <w:trPr>
          <w:trHeight w:hRule="exact" w:val="444"/>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c>
          <w:tcPr>
            <w:tcW w:w="955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r w:rsidR="00276813">
        <w:trPr>
          <w:trHeight w:hRule="exact" w:val="520"/>
        </w:trPr>
        <w:tc>
          <w:tcPr>
            <w:tcW w:w="31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76" w:after="0" w:line="245" w:lineRule="auto"/>
              <w:ind w:left="72" w:right="576"/>
              <w:rPr>
                <w:lang w:val="ru-RU"/>
              </w:rPr>
            </w:pPr>
            <w:r w:rsidRPr="000B160A">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170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10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76" w:after="0" w:line="233" w:lineRule="auto"/>
              <w:ind w:left="72"/>
            </w:pPr>
            <w:r>
              <w:rPr>
                <w:rFonts w:ascii="Times New Roman" w:eastAsia="Times New Roman" w:hAnsi="Times New Roman"/>
                <w:color w:val="000000"/>
                <w:w w:val="97"/>
                <w:sz w:val="16"/>
              </w:rPr>
              <w:t>4</w:t>
            </w:r>
          </w:p>
        </w:tc>
        <w:tc>
          <w:tcPr>
            <w:tcW w:w="955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276813"/>
        </w:tc>
      </w:tr>
    </w:tbl>
    <w:p w:rsidR="00276813" w:rsidRDefault="00276813">
      <w:pPr>
        <w:autoSpaceDE w:val="0"/>
        <w:autoSpaceDN w:val="0"/>
        <w:spacing w:after="0" w:line="14" w:lineRule="exact"/>
      </w:pPr>
    </w:p>
    <w:p w:rsidR="00276813" w:rsidRDefault="00276813">
      <w:pPr>
        <w:sectPr w:rsidR="00276813">
          <w:pgSz w:w="16840" w:h="11900"/>
          <w:pgMar w:top="284" w:right="640" w:bottom="1440" w:left="666" w:header="720" w:footer="720" w:gutter="0"/>
          <w:cols w:space="720" w:equalWidth="0">
            <w:col w:w="15534" w:space="0"/>
          </w:cols>
          <w:docGrid w:linePitch="360"/>
        </w:sectPr>
      </w:pPr>
    </w:p>
    <w:p w:rsidR="00276813" w:rsidRDefault="00276813">
      <w:pPr>
        <w:autoSpaceDE w:val="0"/>
        <w:autoSpaceDN w:val="0"/>
        <w:spacing w:after="78" w:line="220" w:lineRule="exact"/>
      </w:pPr>
    </w:p>
    <w:p w:rsidR="00276813" w:rsidRDefault="00B96737">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0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276813">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276813" w:rsidRDefault="00276813"/>
        </w:tc>
        <w:tc>
          <w:tcPr>
            <w:tcW w:w="1512" w:type="dxa"/>
            <w:vMerge/>
            <w:tcBorders>
              <w:top w:val="single" w:sz="4" w:space="0" w:color="000000"/>
              <w:left w:val="single" w:sz="4" w:space="0" w:color="000000"/>
              <w:bottom w:val="single" w:sz="4" w:space="0" w:color="000000"/>
              <w:right w:val="single" w:sz="4" w:space="0" w:color="000000"/>
            </w:tcBorders>
          </w:tcPr>
          <w:p w:rsidR="00276813" w:rsidRDefault="00276813"/>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276813" w:rsidRDefault="00276813"/>
        </w:tc>
        <w:tc>
          <w:tcPr>
            <w:tcW w:w="1512" w:type="dxa"/>
            <w:vMerge/>
            <w:tcBorders>
              <w:top w:val="single" w:sz="4" w:space="0" w:color="000000"/>
              <w:left w:val="single" w:sz="4" w:space="0" w:color="000000"/>
              <w:bottom w:val="single" w:sz="4" w:space="0" w:color="000000"/>
              <w:right w:val="single" w:sz="4" w:space="0" w:color="000000"/>
            </w:tcBorders>
          </w:tcPr>
          <w:p w:rsidR="00276813" w:rsidRDefault="00276813"/>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864"/>
            </w:pPr>
            <w:r>
              <w:rPr>
                <w:rFonts w:ascii="Times New Roman" w:eastAsia="Times New Roman" w:hAnsi="Times New Roman"/>
                <w:color w:val="000000"/>
                <w:sz w:val="24"/>
              </w:rPr>
              <w:t>Десятичная система счисления.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01.09.2022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864"/>
            </w:pPr>
            <w:r>
              <w:rPr>
                <w:rFonts w:ascii="Times New Roman" w:eastAsia="Times New Roman" w:hAnsi="Times New Roman"/>
                <w:color w:val="000000"/>
                <w:sz w:val="24"/>
              </w:rPr>
              <w:t>Десятичная система счисления.</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02.09.2022</w:t>
            </w:r>
          </w:p>
        </w:tc>
        <w:tc>
          <w:tcPr>
            <w:tcW w:w="164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3.</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Ряд натуральных чисел</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05.09.2022</w:t>
            </w:r>
          </w:p>
        </w:tc>
        <w:tc>
          <w:tcPr>
            <w:tcW w:w="164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Натуральный ряд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06.09.2022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Число 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07.09.2022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right="576"/>
              <w:jc w:val="center"/>
              <w:rPr>
                <w:lang w:val="ru-RU"/>
              </w:rPr>
            </w:pPr>
            <w:r w:rsidRPr="000B160A">
              <w:rPr>
                <w:rFonts w:ascii="Times New Roman" w:eastAsia="Times New Roman" w:hAnsi="Times New Roman"/>
                <w:color w:val="000000"/>
                <w:sz w:val="24"/>
                <w:lang w:val="ru-RU"/>
              </w:rPr>
              <w:t>Натуральные числа на координатной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08.09.2022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right="576"/>
              <w:jc w:val="center"/>
              <w:rPr>
                <w:lang w:val="ru-RU"/>
              </w:rPr>
            </w:pPr>
            <w:r w:rsidRPr="000B160A">
              <w:rPr>
                <w:rFonts w:ascii="Times New Roman" w:eastAsia="Times New Roman" w:hAnsi="Times New Roman"/>
                <w:color w:val="000000"/>
                <w:sz w:val="24"/>
                <w:lang w:val="ru-RU"/>
              </w:rPr>
              <w:t>Натуральные числа на координатной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Сравнение, округление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Сравнение, округление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 xml:space="preserve">Входная контрольная </w:t>
            </w:r>
            <w:r w:rsidRPr="000B160A">
              <w:rPr>
                <w:lang w:val="ru-RU"/>
              </w:rPr>
              <w:br/>
            </w:r>
            <w:r w:rsidRPr="000B160A">
              <w:rPr>
                <w:rFonts w:ascii="Times New Roman" w:eastAsia="Times New Roman" w:hAnsi="Times New Roman"/>
                <w:color w:val="000000"/>
                <w:sz w:val="24"/>
                <w:lang w:val="ru-RU"/>
              </w:rPr>
              <w:t>работа №1. Натуральные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11.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312"/>
              </w:tabs>
              <w:autoSpaceDE w:val="0"/>
              <w:autoSpaceDN w:val="0"/>
              <w:spacing w:before="100" w:after="0" w:line="271" w:lineRule="auto"/>
              <w:ind w:left="72" w:right="144"/>
              <w:rPr>
                <w:lang w:val="ru-RU"/>
              </w:rPr>
            </w:pPr>
            <w:r w:rsidRPr="000B160A">
              <w:rPr>
                <w:rFonts w:ascii="Times New Roman" w:eastAsia="Times New Roman" w:hAnsi="Times New Roman"/>
                <w:color w:val="000000"/>
                <w:sz w:val="24"/>
                <w:lang w:val="ru-RU"/>
              </w:rPr>
              <w:t>Арифметические действия</w:t>
            </w:r>
            <w:r w:rsidRPr="000B160A">
              <w:rPr>
                <w:lang w:val="ru-RU"/>
              </w:rPr>
              <w:tab/>
            </w:r>
            <w:r w:rsidRPr="000B160A">
              <w:rPr>
                <w:rFonts w:ascii="Times New Roman" w:eastAsia="Times New Roman" w:hAnsi="Times New Roman"/>
                <w:color w:val="000000"/>
                <w:sz w:val="24"/>
                <w:lang w:val="ru-RU"/>
              </w:rPr>
              <w:t xml:space="preserve"> с натуральными </w:t>
            </w:r>
            <w:r w:rsidRPr="000B160A">
              <w:rPr>
                <w:lang w:val="ru-RU"/>
              </w:rPr>
              <w:br/>
            </w:r>
            <w:r w:rsidRPr="000B160A">
              <w:rPr>
                <w:rFonts w:ascii="Times New Roman" w:eastAsia="Times New Roman" w:hAnsi="Times New Roman"/>
                <w:color w:val="000000"/>
                <w:sz w:val="24"/>
                <w:lang w:val="ru-RU"/>
              </w:rPr>
              <w:t>числами.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15.09.2022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Pr>
                <w:lang w:val="ru-RU"/>
              </w:rPr>
            </w:pPr>
            <w:r w:rsidRPr="000B160A">
              <w:rPr>
                <w:rFonts w:ascii="Times New Roman" w:eastAsia="Times New Roman" w:hAnsi="Times New Roman"/>
                <w:color w:val="000000"/>
                <w:sz w:val="24"/>
                <w:lang w:val="ru-RU"/>
              </w:rPr>
              <w:t>Арифметические действия с натуральными числами.</w:t>
            </w:r>
          </w:p>
          <w:p w:rsidR="00276813" w:rsidRDefault="00B96737">
            <w:pPr>
              <w:autoSpaceDE w:val="0"/>
              <w:autoSpaceDN w:val="0"/>
              <w:spacing w:before="70" w:after="0" w:line="230" w:lineRule="auto"/>
              <w:ind w:left="72"/>
            </w:pPr>
            <w:proofErr w:type="spellStart"/>
            <w:r>
              <w:rPr>
                <w:rFonts w:ascii="Times New Roman" w:eastAsia="Times New Roman" w:hAnsi="Times New Roman"/>
                <w:color w:val="000000"/>
                <w:sz w:val="24"/>
              </w:rPr>
              <w:t>Умножение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Pr>
                <w:lang w:val="ru-RU"/>
              </w:rPr>
            </w:pPr>
            <w:r w:rsidRPr="000B160A">
              <w:rPr>
                <w:rFonts w:ascii="Times New Roman" w:eastAsia="Times New Roman" w:hAnsi="Times New Roman"/>
                <w:color w:val="000000"/>
                <w:sz w:val="24"/>
                <w:lang w:val="ru-RU"/>
              </w:rPr>
              <w:t>Арифметические действия с натуральными числами.</w:t>
            </w:r>
          </w:p>
          <w:p w:rsidR="00276813" w:rsidRDefault="00B96737">
            <w:pPr>
              <w:autoSpaceDE w:val="0"/>
              <w:autoSpaceDN w:val="0"/>
              <w:spacing w:before="70" w:after="0" w:line="230" w:lineRule="auto"/>
              <w:ind w:left="72"/>
            </w:pPr>
            <w:proofErr w:type="spellStart"/>
            <w:r>
              <w:rPr>
                <w:rFonts w:ascii="Times New Roman" w:eastAsia="Times New Roman" w:hAnsi="Times New Roman"/>
                <w:color w:val="000000"/>
                <w:sz w:val="24"/>
              </w:rPr>
              <w:t>Деление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 xml:space="preserve">Свойства нуля при </w:t>
            </w:r>
            <w:r w:rsidRPr="000B160A">
              <w:rPr>
                <w:lang w:val="ru-RU"/>
              </w:rPr>
              <w:br/>
            </w:r>
            <w:r w:rsidRPr="000B160A">
              <w:rPr>
                <w:rFonts w:ascii="Times New Roman" w:eastAsia="Times New Roman" w:hAnsi="Times New Roman"/>
                <w:color w:val="000000"/>
                <w:sz w:val="24"/>
                <w:lang w:val="ru-RU"/>
              </w:rPr>
              <w:t>сложении и умножении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Свойства  единицы при умножении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21.09.2022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bl>
    <w:p w:rsidR="00276813" w:rsidRDefault="00276813">
      <w:pPr>
        <w:autoSpaceDE w:val="0"/>
        <w:autoSpaceDN w:val="0"/>
        <w:spacing w:after="0" w:line="14" w:lineRule="exact"/>
      </w:pPr>
    </w:p>
    <w:p w:rsidR="00276813" w:rsidRDefault="00276813">
      <w:pPr>
        <w:sectPr w:rsidR="00276813">
          <w:pgSz w:w="11900" w:h="16840"/>
          <w:pgMar w:top="298" w:right="650" w:bottom="280" w:left="666" w:header="720" w:footer="720" w:gutter="0"/>
          <w:cols w:space="720" w:equalWidth="0">
            <w:col w:w="10584" w:space="0"/>
          </w:cols>
          <w:docGrid w:linePitch="360"/>
        </w:sectPr>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34"/>
        </w:trPr>
        <w:tc>
          <w:tcPr>
            <w:tcW w:w="576"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3074"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732"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1620"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1668"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1236" w:type="dxa"/>
            <w:tcBorders>
              <w:left w:val="single" w:sz="4" w:space="0" w:color="000000"/>
              <w:bottom w:val="single" w:sz="4" w:space="0" w:color="000000"/>
              <w:right w:val="single" w:sz="4" w:space="0" w:color="000000"/>
            </w:tcBorders>
            <w:tcMar>
              <w:left w:w="0" w:type="dxa"/>
              <w:right w:w="0" w:type="dxa"/>
            </w:tcMar>
          </w:tcPr>
          <w:p w:rsidR="00276813" w:rsidRDefault="00276813"/>
        </w:tc>
        <w:tc>
          <w:tcPr>
            <w:tcW w:w="1646" w:type="dxa"/>
            <w:tcBorders>
              <w:left w:val="single" w:sz="4" w:space="0" w:color="000000"/>
              <w:bottom w:val="single" w:sz="4" w:space="0" w:color="000000"/>
              <w:right w:val="single" w:sz="4" w:space="0" w:color="000000"/>
            </w:tcBorders>
            <w:tcMar>
              <w:left w:w="0" w:type="dxa"/>
              <w:right w:w="0" w:type="dxa"/>
            </w:tcMar>
          </w:tcPr>
          <w:p w:rsidR="00276813" w:rsidRDefault="00276813"/>
        </w:tc>
      </w:tr>
    </w:tbl>
    <w:p w:rsidR="00276813" w:rsidRDefault="00276813">
      <w:pPr>
        <w:autoSpaceDE w:val="0"/>
        <w:autoSpaceDN w:val="0"/>
        <w:spacing w:after="0" w:line="822"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432"/>
              <w:rPr>
                <w:lang w:val="ru-RU"/>
              </w:rPr>
            </w:pPr>
            <w:r w:rsidRPr="000B160A">
              <w:rPr>
                <w:rFonts w:ascii="Times New Roman" w:eastAsia="Times New Roman" w:hAnsi="Times New Roman"/>
                <w:color w:val="000000"/>
                <w:sz w:val="24"/>
                <w:lang w:val="ru-RU"/>
              </w:rPr>
              <w:t xml:space="preserve">Переместительное и </w:t>
            </w:r>
            <w:r w:rsidRPr="000B160A">
              <w:rPr>
                <w:lang w:val="ru-RU"/>
              </w:rPr>
              <w:br/>
            </w:r>
            <w:r w:rsidRPr="000B160A">
              <w:rPr>
                <w:rFonts w:ascii="Times New Roman" w:eastAsia="Times New Roman" w:hAnsi="Times New Roman"/>
                <w:color w:val="000000"/>
                <w:sz w:val="24"/>
                <w:lang w:val="ru-RU"/>
              </w:rPr>
              <w:t>сочетательное свойства сложения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22.09.2022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Распределительное свойство умножения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83" w:lineRule="auto"/>
              <w:ind w:left="72" w:right="432"/>
              <w:rPr>
                <w:lang w:val="ru-RU"/>
              </w:rPr>
            </w:pPr>
            <w:r w:rsidRPr="000B160A">
              <w:rPr>
                <w:rFonts w:ascii="Times New Roman" w:eastAsia="Times New Roman" w:hAnsi="Times New Roman"/>
                <w:color w:val="000000"/>
                <w:sz w:val="24"/>
                <w:lang w:val="ru-RU"/>
              </w:rPr>
              <w:t xml:space="preserve">Переместительное и </w:t>
            </w:r>
            <w:r w:rsidRPr="000B160A">
              <w:rPr>
                <w:lang w:val="ru-RU"/>
              </w:rPr>
              <w:br/>
            </w:r>
            <w:r w:rsidRPr="000B160A">
              <w:rPr>
                <w:rFonts w:ascii="Times New Roman" w:eastAsia="Times New Roman" w:hAnsi="Times New Roman"/>
                <w:color w:val="000000"/>
                <w:sz w:val="24"/>
                <w:lang w:val="ru-RU"/>
              </w:rPr>
              <w:t xml:space="preserve">сочетательное свойства сложения и </w:t>
            </w:r>
            <w:r w:rsidRPr="000B160A">
              <w:rPr>
                <w:lang w:val="ru-RU"/>
              </w:rPr>
              <w:br/>
            </w:r>
            <w:r w:rsidRPr="000B160A">
              <w:rPr>
                <w:rFonts w:ascii="Times New Roman" w:eastAsia="Times New Roman" w:hAnsi="Times New Roman"/>
                <w:color w:val="000000"/>
                <w:sz w:val="24"/>
                <w:lang w:val="ru-RU"/>
              </w:rPr>
              <w:t xml:space="preserve">умножения, </w:t>
            </w:r>
            <w:r w:rsidRPr="000B160A">
              <w:rPr>
                <w:lang w:val="ru-RU"/>
              </w:rPr>
              <w:br/>
            </w:r>
            <w:r w:rsidRPr="000B160A">
              <w:rPr>
                <w:rFonts w:ascii="Times New Roman" w:eastAsia="Times New Roman" w:hAnsi="Times New Roman"/>
                <w:color w:val="000000"/>
                <w:sz w:val="24"/>
                <w:lang w:val="ru-RU"/>
              </w:rPr>
              <w:t xml:space="preserve">распределительное </w:t>
            </w:r>
            <w:r w:rsidRPr="000B160A">
              <w:rPr>
                <w:lang w:val="ru-RU"/>
              </w:rPr>
              <w:br/>
            </w:r>
            <w:r w:rsidRPr="000B160A">
              <w:rPr>
                <w:rFonts w:ascii="Times New Roman" w:eastAsia="Times New Roman" w:hAnsi="Times New Roman"/>
                <w:color w:val="000000"/>
                <w:sz w:val="24"/>
                <w:lang w:val="ru-RU"/>
              </w:rPr>
              <w:t>свойство умножения.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26.09.2022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432"/>
              <w:rPr>
                <w:lang w:val="ru-RU"/>
              </w:rPr>
            </w:pPr>
            <w:r w:rsidRPr="000B160A">
              <w:rPr>
                <w:rFonts w:ascii="Times New Roman" w:eastAsia="Times New Roman" w:hAnsi="Times New Roman"/>
                <w:color w:val="000000"/>
                <w:sz w:val="24"/>
                <w:lang w:val="ru-RU"/>
              </w:rPr>
              <w:t>Контрольная работа №2. Сложение и вычитание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27.09.2022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Делители и кратные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28.09.2022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452"/>
              </w:tabs>
              <w:autoSpaceDE w:val="0"/>
              <w:autoSpaceDN w:val="0"/>
              <w:spacing w:before="98" w:after="0"/>
              <w:ind w:left="72" w:right="144"/>
              <w:rPr>
                <w:lang w:val="ru-RU"/>
              </w:rPr>
            </w:pPr>
            <w:r w:rsidRPr="000B160A">
              <w:rPr>
                <w:rFonts w:ascii="Times New Roman" w:eastAsia="Times New Roman" w:hAnsi="Times New Roman"/>
                <w:color w:val="000000"/>
                <w:sz w:val="24"/>
                <w:lang w:val="ru-RU"/>
              </w:rPr>
              <w:t>Делители и кратные числа, разложение числа</w:t>
            </w:r>
            <w:r w:rsidRPr="000B160A">
              <w:rPr>
                <w:lang w:val="ru-RU"/>
              </w:rPr>
              <w:br/>
            </w:r>
            <w:r w:rsidRPr="000B160A">
              <w:rPr>
                <w:lang w:val="ru-RU"/>
              </w:rPr>
              <w:tab/>
            </w:r>
            <w:r w:rsidRPr="000B160A">
              <w:rPr>
                <w:rFonts w:ascii="Times New Roman" w:eastAsia="Times New Roman" w:hAnsi="Times New Roman"/>
                <w:color w:val="000000"/>
                <w:sz w:val="24"/>
                <w:lang w:val="ru-RU"/>
              </w:rPr>
              <w:t xml:space="preserve"> на </w:t>
            </w:r>
            <w:r w:rsidRPr="000B160A">
              <w:rPr>
                <w:lang w:val="ru-RU"/>
              </w:rPr>
              <w:br/>
            </w:r>
            <w:r w:rsidRPr="000B160A">
              <w:rPr>
                <w:rFonts w:ascii="Times New Roman" w:eastAsia="Times New Roman" w:hAnsi="Times New Roman"/>
                <w:color w:val="000000"/>
                <w:sz w:val="24"/>
                <w:lang w:val="ru-RU"/>
              </w:rPr>
              <w:t>множители.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29.09.2022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452"/>
              </w:tabs>
              <w:autoSpaceDE w:val="0"/>
              <w:autoSpaceDN w:val="0"/>
              <w:spacing w:before="98" w:after="0"/>
              <w:ind w:left="72" w:right="144"/>
              <w:rPr>
                <w:lang w:val="ru-RU"/>
              </w:rPr>
            </w:pPr>
            <w:r w:rsidRPr="000B160A">
              <w:rPr>
                <w:rFonts w:ascii="Times New Roman" w:eastAsia="Times New Roman" w:hAnsi="Times New Roman"/>
                <w:color w:val="000000"/>
                <w:sz w:val="24"/>
                <w:lang w:val="ru-RU"/>
              </w:rPr>
              <w:t>Делители и кратные числа, разложение числа</w:t>
            </w:r>
            <w:r w:rsidRPr="000B160A">
              <w:rPr>
                <w:lang w:val="ru-RU"/>
              </w:rPr>
              <w:br/>
            </w:r>
            <w:r w:rsidRPr="000B160A">
              <w:rPr>
                <w:lang w:val="ru-RU"/>
              </w:rPr>
              <w:tab/>
            </w:r>
            <w:r w:rsidRPr="000B160A">
              <w:rPr>
                <w:rFonts w:ascii="Times New Roman" w:eastAsia="Times New Roman" w:hAnsi="Times New Roman"/>
                <w:color w:val="000000"/>
                <w:sz w:val="24"/>
                <w:lang w:val="ru-RU"/>
              </w:rPr>
              <w:t xml:space="preserve"> на </w:t>
            </w:r>
            <w:r w:rsidRPr="000B160A">
              <w:rPr>
                <w:lang w:val="ru-RU"/>
              </w:rPr>
              <w:br/>
            </w:r>
            <w:r w:rsidRPr="000B160A">
              <w:rPr>
                <w:rFonts w:ascii="Times New Roman" w:eastAsia="Times New Roman" w:hAnsi="Times New Roman"/>
                <w:color w:val="000000"/>
                <w:sz w:val="24"/>
                <w:lang w:val="ru-RU"/>
              </w:rPr>
              <w:t>множители.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30.09.2022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23.</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Деление с остатком.</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03.10.2022</w:t>
            </w:r>
          </w:p>
        </w:tc>
        <w:tc>
          <w:tcPr>
            <w:tcW w:w="1646" w:type="dxa"/>
            <w:tcBorders>
              <w:top w:val="single" w:sz="4" w:space="0" w:color="000000"/>
              <w:left w:val="single" w:sz="4" w:space="0" w:color="000000"/>
              <w:bottom w:val="single" w:sz="5"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24.</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Деление с остатком.</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04.10.2022</w:t>
            </w:r>
          </w:p>
        </w:tc>
        <w:tc>
          <w:tcPr>
            <w:tcW w:w="1646" w:type="dxa"/>
            <w:tcBorders>
              <w:top w:val="single" w:sz="5"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Простые и составные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05.10.2022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Простые и составные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06.10.2022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Простые и составные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07.10.2022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288"/>
            </w:pPr>
            <w:r>
              <w:rPr>
                <w:rFonts w:ascii="Times New Roman" w:eastAsia="Times New Roman" w:hAnsi="Times New Roman"/>
                <w:color w:val="000000"/>
                <w:sz w:val="24"/>
              </w:rPr>
              <w:t>Признаки делимости на 2, 5, 10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276813" w:rsidRDefault="00276813">
      <w:pPr>
        <w:autoSpaceDE w:val="0"/>
        <w:autoSpaceDN w:val="0"/>
        <w:spacing w:after="0" w:line="14" w:lineRule="exact"/>
      </w:pPr>
    </w:p>
    <w:p w:rsidR="00276813" w:rsidRDefault="00276813">
      <w:pPr>
        <w:autoSpaceDE w:val="0"/>
        <w:autoSpaceDN w:val="0"/>
        <w:spacing w:after="0" w:line="14" w:lineRule="exact"/>
      </w:pPr>
    </w:p>
    <w:p w:rsidR="00276813" w:rsidRDefault="00276813">
      <w:pPr>
        <w:sectPr w:rsidR="00276813">
          <w:pgSz w:w="11900" w:h="16840"/>
          <w:pgMar w:top="0" w:right="650" w:bottom="650"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29.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Признаки делимости на 3, 9</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288"/>
            </w:pPr>
            <w:r>
              <w:rPr>
                <w:rFonts w:ascii="Times New Roman" w:eastAsia="Times New Roman" w:hAnsi="Times New Roman"/>
                <w:color w:val="000000"/>
                <w:sz w:val="24"/>
              </w:rPr>
              <w:t>Признаки делимости на 2, 5, 10, 3, 9</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Степень с 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Степень с 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Степень с 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Числовые выражения; порядок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18.10.2022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Числовые выражения; порядок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576"/>
            </w:pPr>
            <w:r>
              <w:rPr>
                <w:rFonts w:ascii="Times New Roman" w:eastAsia="Times New Roman" w:hAnsi="Times New Roman"/>
                <w:color w:val="000000"/>
                <w:sz w:val="24"/>
              </w:rPr>
              <w:t>Числовые выражения; порядок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Решение текстовых задач на все арифметические 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21.10.2022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Решение текстовых задач на все арифметические действия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31.10.2022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39.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 xml:space="preserve">Решение текстовых задач на ,                          на </w:t>
            </w:r>
            <w:r w:rsidRPr="000B160A">
              <w:rPr>
                <w:lang w:val="ru-RU"/>
              </w:rPr>
              <w:br/>
            </w:r>
            <w:r w:rsidRPr="000B160A">
              <w:rPr>
                <w:rFonts w:ascii="Times New Roman" w:eastAsia="Times New Roman" w:hAnsi="Times New Roman"/>
                <w:color w:val="000000"/>
                <w:sz w:val="24"/>
                <w:lang w:val="ru-RU"/>
              </w:rPr>
              <w:t xml:space="preserve">движение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01.11.2022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на  покупки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392"/>
              </w:tabs>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 xml:space="preserve">Решение текстовых задач </w:t>
            </w:r>
            <w:r w:rsidRPr="000B160A">
              <w:rPr>
                <w:lang w:val="ru-RU"/>
              </w:rPr>
              <w:tab/>
            </w:r>
            <w:r w:rsidRPr="000B160A">
              <w:rPr>
                <w:rFonts w:ascii="Times New Roman" w:eastAsia="Times New Roman" w:hAnsi="Times New Roman"/>
                <w:color w:val="000000"/>
                <w:sz w:val="24"/>
                <w:lang w:val="ru-RU"/>
              </w:rPr>
              <w:t xml:space="preserve"> на движение и покупки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03.11.2022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32"/>
              </w:tabs>
              <w:autoSpaceDE w:val="0"/>
              <w:autoSpaceDN w:val="0"/>
              <w:spacing w:before="98" w:after="0"/>
              <w:ind w:left="72"/>
              <w:rPr>
                <w:lang w:val="ru-RU"/>
              </w:rPr>
            </w:pPr>
            <w:r w:rsidRPr="000B160A">
              <w:rPr>
                <w:rFonts w:ascii="Times New Roman" w:eastAsia="Times New Roman" w:hAnsi="Times New Roman"/>
                <w:color w:val="000000"/>
                <w:sz w:val="24"/>
                <w:lang w:val="ru-RU"/>
              </w:rPr>
              <w:t>Решение текстовых задач на все арифметические</w:t>
            </w:r>
            <w:r w:rsidRPr="000B160A">
              <w:rPr>
                <w:lang w:val="ru-RU"/>
              </w:rPr>
              <w:br/>
            </w:r>
            <w:r w:rsidRPr="000B160A">
              <w:rPr>
                <w:rFonts w:ascii="Times New Roman" w:eastAsia="Times New Roman" w:hAnsi="Times New Roman"/>
                <w:color w:val="000000"/>
                <w:sz w:val="24"/>
                <w:lang w:val="ru-RU"/>
              </w:rPr>
              <w:t>действия,                          на движение и покупки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04.11.2022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432"/>
              <w:rPr>
                <w:lang w:val="ru-RU"/>
              </w:rPr>
            </w:pPr>
            <w:r w:rsidRPr="000B160A">
              <w:rPr>
                <w:rFonts w:ascii="Times New Roman" w:eastAsia="Times New Roman" w:hAnsi="Times New Roman"/>
                <w:color w:val="000000"/>
                <w:sz w:val="24"/>
                <w:lang w:val="ru-RU"/>
              </w:rPr>
              <w:t xml:space="preserve">Контрольная работа №3. Умножение и деление </w:t>
            </w:r>
            <w:r w:rsidRPr="000B160A">
              <w:rPr>
                <w:lang w:val="ru-RU"/>
              </w:rPr>
              <w:br/>
            </w:r>
            <w:r w:rsidRPr="000B160A">
              <w:rPr>
                <w:rFonts w:ascii="Times New Roman" w:eastAsia="Times New Roman" w:hAnsi="Times New Roman"/>
                <w:color w:val="000000"/>
                <w:sz w:val="24"/>
                <w:lang w:val="ru-RU"/>
              </w:rPr>
              <w:t>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07.11.2022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Точка, прямая, отрезок, луч.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08.11.2022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276813" w:rsidRDefault="00276813">
      <w:pPr>
        <w:autoSpaceDE w:val="0"/>
        <w:autoSpaceDN w:val="0"/>
        <w:spacing w:after="0" w:line="14" w:lineRule="exact"/>
      </w:pPr>
    </w:p>
    <w:p w:rsidR="00276813" w:rsidRDefault="00276813">
      <w:pPr>
        <w:sectPr w:rsidR="00276813">
          <w:pgSz w:w="11900" w:h="16840"/>
          <w:pgMar w:top="284" w:right="650" w:bottom="328"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10772" w:type="dxa"/>
        <w:tblInd w:w="6" w:type="dxa"/>
        <w:tblLayout w:type="fixed"/>
        <w:tblLook w:val="04A0"/>
      </w:tblPr>
      <w:tblGrid>
        <w:gridCol w:w="576"/>
        <w:gridCol w:w="3074"/>
        <w:gridCol w:w="732"/>
        <w:gridCol w:w="1620"/>
        <w:gridCol w:w="1668"/>
        <w:gridCol w:w="1236"/>
        <w:gridCol w:w="1866"/>
      </w:tblGrid>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Прямая, отрезок, луч.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Ломаная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rsidTr="000B160A">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Измерение длины отрезка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rsidTr="000B160A">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144"/>
              <w:rPr>
                <w:lang w:val="ru-RU"/>
              </w:rPr>
            </w:pPr>
            <w:r w:rsidRPr="000B160A">
              <w:rPr>
                <w:rFonts w:ascii="Times New Roman" w:eastAsia="Times New Roman" w:hAnsi="Times New Roman"/>
                <w:color w:val="000000"/>
                <w:sz w:val="24"/>
                <w:lang w:val="ru-RU"/>
              </w:rPr>
              <w:t xml:space="preserve">Измерение длины отрезка, метрические единицы </w:t>
            </w:r>
            <w:r w:rsidRPr="000B160A">
              <w:rPr>
                <w:lang w:val="ru-RU"/>
              </w:rPr>
              <w:br/>
            </w:r>
            <w:r w:rsidRPr="000B160A">
              <w:rPr>
                <w:rFonts w:ascii="Times New Roman" w:eastAsia="Times New Roman" w:hAnsi="Times New Roman"/>
                <w:color w:val="000000"/>
                <w:sz w:val="24"/>
                <w:lang w:val="ru-RU"/>
              </w:rPr>
              <w:t>измерения длины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Окружность и круг</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Окружность и круг</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rsidTr="000B160A">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 xml:space="preserve">Практическая работа №1«Построение узора из </w:t>
            </w:r>
            <w:r w:rsidRPr="000B160A">
              <w:rPr>
                <w:lang w:val="ru-RU"/>
              </w:rPr>
              <w:br/>
            </w:r>
            <w:r w:rsidRPr="000B160A">
              <w:rPr>
                <w:rFonts w:ascii="Times New Roman" w:eastAsia="Times New Roman" w:hAnsi="Times New Roman"/>
                <w:color w:val="000000"/>
                <w:sz w:val="24"/>
                <w:lang w:val="ru-RU"/>
              </w:rPr>
              <w:t>окружностей»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144"/>
              <w:rPr>
                <w:lang w:val="ru-RU"/>
              </w:rPr>
            </w:pPr>
            <w:r w:rsidRPr="000B160A">
              <w:rPr>
                <w:rFonts w:ascii="Times New Roman" w:eastAsia="Times New Roman" w:hAnsi="Times New Roman"/>
                <w:color w:val="000000"/>
                <w:sz w:val="24"/>
                <w:lang w:val="ru-RU"/>
              </w:rPr>
              <w:t xml:space="preserve">Угол. Прямой, острый, </w:t>
            </w:r>
            <w:r w:rsidRPr="000B160A">
              <w:rPr>
                <w:lang w:val="ru-RU"/>
              </w:rPr>
              <w:br/>
            </w:r>
            <w:r w:rsidRPr="000B160A">
              <w:rPr>
                <w:rFonts w:ascii="Times New Roman" w:eastAsia="Times New Roman" w:hAnsi="Times New Roman"/>
                <w:color w:val="000000"/>
                <w:sz w:val="24"/>
                <w:lang w:val="ru-RU"/>
              </w:rPr>
              <w:t>тупой и развёрнутый углы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18.11.2022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144"/>
              <w:rPr>
                <w:lang w:val="ru-RU"/>
              </w:rPr>
            </w:pPr>
            <w:r w:rsidRPr="000B160A">
              <w:rPr>
                <w:rFonts w:ascii="Times New Roman" w:eastAsia="Times New Roman" w:hAnsi="Times New Roman"/>
                <w:color w:val="000000"/>
                <w:sz w:val="24"/>
                <w:lang w:val="ru-RU"/>
              </w:rPr>
              <w:t xml:space="preserve">Угол. Прямой, острый, </w:t>
            </w:r>
            <w:r w:rsidRPr="000B160A">
              <w:rPr>
                <w:lang w:val="ru-RU"/>
              </w:rPr>
              <w:br/>
            </w:r>
            <w:r w:rsidRPr="000B160A">
              <w:rPr>
                <w:rFonts w:ascii="Times New Roman" w:eastAsia="Times New Roman" w:hAnsi="Times New Roman"/>
                <w:color w:val="000000"/>
                <w:sz w:val="24"/>
                <w:lang w:val="ru-RU"/>
              </w:rPr>
              <w:t>тупой и развёрнутый углы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21.11.2022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Измерение углов.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22.11.2022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 №2«Построение углов»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Контрольная работа №4. Линии на плоскости.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24.11.2022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0B160A">
            <w:pPr>
              <w:autoSpaceDE w:val="0"/>
              <w:autoSpaceDN w:val="0"/>
              <w:spacing w:before="98" w:after="0" w:line="262" w:lineRule="auto"/>
              <w:ind w:left="72" w:right="720"/>
              <w:rPr>
                <w:lang w:val="ru-RU"/>
              </w:rPr>
            </w:pPr>
            <w:r>
              <w:rPr>
                <w:lang w:val="ru-RU"/>
              </w:rPr>
              <w:t xml:space="preserve">Письменный </w:t>
            </w:r>
            <w:r w:rsidRPr="000B160A">
              <w:rPr>
                <w:lang w:val="ru-RU"/>
              </w:rPr>
              <w:t>контроль;</w:t>
            </w:r>
          </w:p>
        </w:tc>
      </w:tr>
      <w:tr w:rsidR="00276813" w:rsidTr="000B160A">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25.11.2022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28.11.2022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59.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29.11.2022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30.11.2022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rsidTr="000B160A">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01.12.2022 </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76813" w:rsidTr="000B160A">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02.12.2022</w:t>
            </w:r>
          </w:p>
        </w:tc>
        <w:tc>
          <w:tcPr>
            <w:tcW w:w="186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276813" w:rsidRDefault="00276813">
      <w:pPr>
        <w:autoSpaceDE w:val="0"/>
        <w:autoSpaceDN w:val="0"/>
        <w:spacing w:after="0" w:line="14" w:lineRule="exact"/>
      </w:pPr>
    </w:p>
    <w:p w:rsidR="00276813" w:rsidRDefault="00276813">
      <w:pPr>
        <w:sectPr w:rsidR="00276813">
          <w:pgSz w:w="11900" w:h="16840"/>
          <w:pgMar w:top="284" w:right="650" w:bottom="676"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05.12.2022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06.12.2022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07.12.2022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08.12.2022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68.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12.12.2022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69.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288"/>
            </w:pPr>
            <w:r>
              <w:rPr>
                <w:rFonts w:ascii="Times New Roman" w:eastAsia="Times New Roman" w:hAnsi="Times New Roman"/>
                <w:color w:val="000000"/>
                <w:sz w:val="24"/>
              </w:rPr>
              <w:t>Сложение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576"/>
              <w:rPr>
                <w:lang w:val="ru-RU"/>
              </w:rPr>
            </w:pPr>
            <w:r w:rsidRPr="000B160A">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576"/>
              <w:rPr>
                <w:lang w:val="ru-RU"/>
              </w:rPr>
            </w:pPr>
            <w:r w:rsidRPr="000B160A">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21.12.2022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76.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100" w:after="0"/>
              <w:ind w:left="72" w:right="288"/>
              <w:rPr>
                <w:lang w:val="ru-RU"/>
              </w:rPr>
            </w:pPr>
            <w:r w:rsidRPr="000B160A">
              <w:rPr>
                <w:rFonts w:ascii="Times New Roman" w:eastAsia="Times New Roman" w:hAnsi="Times New Roman"/>
                <w:color w:val="000000"/>
                <w:sz w:val="24"/>
                <w:lang w:val="ru-RU"/>
              </w:rPr>
              <w:t xml:space="preserve">Рубежная контрольная </w:t>
            </w:r>
            <w:r w:rsidRPr="000B160A">
              <w:rPr>
                <w:lang w:val="ru-RU"/>
              </w:rPr>
              <w:br/>
            </w:r>
            <w:r w:rsidRPr="000B160A">
              <w:rPr>
                <w:rFonts w:ascii="Times New Roman" w:eastAsia="Times New Roman" w:hAnsi="Times New Roman"/>
                <w:color w:val="000000"/>
                <w:sz w:val="24"/>
                <w:lang w:val="ru-RU"/>
              </w:rPr>
              <w:t>работа №5. 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22.12.2022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Смешанная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23.12.2022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Смешанная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79.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Смешанная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Смешанная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bl>
    <w:p w:rsidR="00276813" w:rsidRDefault="00276813">
      <w:pPr>
        <w:autoSpaceDE w:val="0"/>
        <w:autoSpaceDN w:val="0"/>
        <w:spacing w:after="0" w:line="14" w:lineRule="exact"/>
      </w:pPr>
    </w:p>
    <w:p w:rsidR="00276813" w:rsidRDefault="00276813">
      <w:pPr>
        <w:sectPr w:rsidR="00276813">
          <w:pgSz w:w="11900" w:h="16840"/>
          <w:pgMar w:top="284" w:right="650" w:bottom="676"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pPr>
            <w:r>
              <w:rPr>
                <w:rFonts w:ascii="Times New Roman" w:eastAsia="Times New Roman" w:hAnsi="Times New Roman"/>
                <w:color w:val="000000"/>
                <w:sz w:val="24"/>
              </w:rPr>
              <w:t>Умножение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pPr>
            <w:r>
              <w:rPr>
                <w:rFonts w:ascii="Times New Roman" w:eastAsia="Times New Roman" w:hAnsi="Times New Roman"/>
                <w:color w:val="000000"/>
                <w:sz w:val="24"/>
              </w:rPr>
              <w:t>Умножение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Взаимно-обратные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18.01.2023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288"/>
              <w:rPr>
                <w:lang w:val="ru-RU"/>
              </w:rPr>
            </w:pPr>
            <w:r w:rsidRPr="000B160A">
              <w:rPr>
                <w:rFonts w:ascii="Times New Roman" w:eastAsia="Times New Roman" w:hAnsi="Times New Roman"/>
                <w:color w:val="000000"/>
                <w:sz w:val="24"/>
                <w:lang w:val="ru-RU"/>
              </w:rPr>
              <w:t xml:space="preserve">Умножение и деление </w:t>
            </w:r>
            <w:r w:rsidRPr="000B160A">
              <w:rPr>
                <w:lang w:val="ru-RU"/>
              </w:rPr>
              <w:br/>
            </w:r>
            <w:r w:rsidRPr="000B160A">
              <w:rPr>
                <w:rFonts w:ascii="Times New Roman" w:eastAsia="Times New Roman" w:hAnsi="Times New Roman"/>
                <w:color w:val="000000"/>
                <w:sz w:val="24"/>
                <w:lang w:val="ru-RU"/>
              </w:rPr>
              <w:t>обыкновенных дробей; взаимно-обратные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89.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24.01.2023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25.01.2023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26.01.2023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Контрольная </w:t>
            </w:r>
            <w:r>
              <w:tab/>
            </w:r>
            <w:r>
              <w:rPr>
                <w:rFonts w:ascii="Times New Roman" w:eastAsia="Times New Roman" w:hAnsi="Times New Roman"/>
                <w:color w:val="000000"/>
                <w:sz w:val="24"/>
              </w:rPr>
              <w:t>работа;</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Pr>
                <w:lang w:val="ru-RU"/>
              </w:rPr>
            </w:pPr>
            <w:r w:rsidRPr="000B160A">
              <w:rPr>
                <w:rFonts w:ascii="Times New Roman" w:eastAsia="Times New Roman" w:hAnsi="Times New Roman"/>
                <w:color w:val="000000"/>
                <w:sz w:val="24"/>
                <w:lang w:val="ru-RU"/>
              </w:rPr>
              <w:t>Решение текстовых задач, содержащих обыкновенные и 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27.01.2023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30.01.2023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31.01.2023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276813" w:rsidRDefault="00276813">
      <w:pPr>
        <w:autoSpaceDE w:val="0"/>
        <w:autoSpaceDN w:val="0"/>
        <w:spacing w:after="0" w:line="14" w:lineRule="exact"/>
      </w:pPr>
    </w:p>
    <w:p w:rsidR="00276813" w:rsidRDefault="00276813">
      <w:pPr>
        <w:sectPr w:rsidR="00276813">
          <w:pgSz w:w="11900" w:h="16840"/>
          <w:pgMar w:top="284" w:right="650" w:bottom="820"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01.02.2023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03.02.2023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Зачет;</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864"/>
              <w:rPr>
                <w:lang w:val="ru-RU"/>
              </w:rPr>
            </w:pPr>
            <w:r w:rsidRPr="000B160A">
              <w:rPr>
                <w:rFonts w:ascii="Times New Roman" w:eastAsia="Times New Roman" w:hAnsi="Times New Roman"/>
                <w:color w:val="000000"/>
                <w:sz w:val="24"/>
                <w:lang w:val="ru-RU"/>
              </w:rPr>
              <w:t xml:space="preserve">Основные задачи на обыкновенные и </w:t>
            </w:r>
            <w:r w:rsidRPr="000B160A">
              <w:rPr>
                <w:lang w:val="ru-RU"/>
              </w:rPr>
              <w:br/>
            </w:r>
            <w:r w:rsidRPr="000B160A">
              <w:rPr>
                <w:rFonts w:ascii="Times New Roman" w:eastAsia="Times New Roman" w:hAnsi="Times New Roman"/>
                <w:color w:val="000000"/>
                <w:sz w:val="24"/>
                <w:lang w:val="ru-RU"/>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06.02.2023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99.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144"/>
              <w:rPr>
                <w:lang w:val="ru-RU"/>
              </w:rPr>
            </w:pPr>
            <w:r w:rsidRPr="000B160A">
              <w:rPr>
                <w:rFonts w:ascii="Times New Roman" w:eastAsia="Times New Roman" w:hAnsi="Times New Roman"/>
                <w:color w:val="000000"/>
                <w:sz w:val="24"/>
                <w:lang w:val="ru-RU"/>
              </w:rPr>
              <w:t xml:space="preserve">Применение букв для </w:t>
            </w:r>
            <w:r w:rsidRPr="000B160A">
              <w:rPr>
                <w:lang w:val="ru-RU"/>
              </w:rPr>
              <w:br/>
            </w:r>
            <w:r w:rsidRPr="000B160A">
              <w:rPr>
                <w:rFonts w:ascii="Times New Roman" w:eastAsia="Times New Roman" w:hAnsi="Times New Roman"/>
                <w:color w:val="000000"/>
                <w:sz w:val="24"/>
                <w:lang w:val="ru-RU"/>
              </w:rPr>
              <w:t xml:space="preserve">записи математических </w:t>
            </w:r>
            <w:r w:rsidRPr="000B160A">
              <w:rPr>
                <w:lang w:val="ru-RU"/>
              </w:rPr>
              <w:br/>
            </w:r>
            <w:r w:rsidRPr="000B160A">
              <w:rPr>
                <w:rFonts w:ascii="Times New Roman" w:eastAsia="Times New Roman" w:hAnsi="Times New Roman"/>
                <w:color w:val="000000"/>
                <w:sz w:val="24"/>
                <w:lang w:val="ru-RU"/>
              </w:rPr>
              <w:t>выражений и 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07.02.2023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100. Применение букв для </w:t>
            </w:r>
            <w:r w:rsidRPr="000B160A">
              <w:rPr>
                <w:lang w:val="ru-RU"/>
              </w:rPr>
              <w:br/>
            </w:r>
            <w:r w:rsidRPr="000B160A">
              <w:rPr>
                <w:rFonts w:ascii="Times New Roman" w:eastAsia="Times New Roman" w:hAnsi="Times New Roman"/>
                <w:color w:val="000000"/>
                <w:sz w:val="24"/>
                <w:lang w:val="ru-RU"/>
              </w:rPr>
              <w:t xml:space="preserve">записи математических </w:t>
            </w:r>
            <w:r w:rsidRPr="000B160A">
              <w:rPr>
                <w:lang w:val="ru-RU"/>
              </w:rPr>
              <w:br/>
            </w:r>
            <w:r w:rsidRPr="000B160A">
              <w:rPr>
                <w:rFonts w:ascii="Times New Roman" w:eastAsia="Times New Roman" w:hAnsi="Times New Roman"/>
                <w:color w:val="000000"/>
                <w:sz w:val="24"/>
                <w:lang w:val="ru-RU"/>
              </w:rPr>
              <w:t>выражений и 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08.02.2023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101.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101. Применение букв для </w:t>
            </w:r>
            <w:r w:rsidRPr="000B160A">
              <w:rPr>
                <w:lang w:val="ru-RU"/>
              </w:rPr>
              <w:br/>
            </w:r>
            <w:r w:rsidRPr="000B160A">
              <w:rPr>
                <w:rFonts w:ascii="Times New Roman" w:eastAsia="Times New Roman" w:hAnsi="Times New Roman"/>
                <w:color w:val="000000"/>
                <w:sz w:val="24"/>
                <w:lang w:val="ru-RU"/>
              </w:rPr>
              <w:t xml:space="preserve">записи математических </w:t>
            </w:r>
            <w:r w:rsidRPr="000B160A">
              <w:rPr>
                <w:lang w:val="ru-RU"/>
              </w:rPr>
              <w:br/>
            </w:r>
            <w:r w:rsidRPr="000B160A">
              <w:rPr>
                <w:rFonts w:ascii="Times New Roman" w:eastAsia="Times New Roman" w:hAnsi="Times New Roman"/>
                <w:color w:val="000000"/>
                <w:sz w:val="24"/>
                <w:lang w:val="ru-RU"/>
              </w:rPr>
              <w:t>выражений и 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102. Применение букв для </w:t>
            </w:r>
            <w:r w:rsidRPr="000B160A">
              <w:rPr>
                <w:lang w:val="ru-RU"/>
              </w:rPr>
              <w:br/>
            </w:r>
            <w:r w:rsidRPr="000B160A">
              <w:rPr>
                <w:rFonts w:ascii="Times New Roman" w:eastAsia="Times New Roman" w:hAnsi="Times New Roman"/>
                <w:color w:val="000000"/>
                <w:sz w:val="24"/>
                <w:lang w:val="ru-RU"/>
              </w:rPr>
              <w:t xml:space="preserve">записи математических </w:t>
            </w:r>
            <w:r w:rsidRPr="000B160A">
              <w:rPr>
                <w:lang w:val="ru-RU"/>
              </w:rPr>
              <w:br/>
            </w:r>
            <w:r w:rsidRPr="000B160A">
              <w:rPr>
                <w:rFonts w:ascii="Times New Roman" w:eastAsia="Times New Roman" w:hAnsi="Times New Roman"/>
                <w:color w:val="000000"/>
                <w:sz w:val="24"/>
                <w:lang w:val="ru-RU"/>
              </w:rPr>
              <w:t>выражений и предложений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Контрольная работа №6. 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104.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104. Многоугольники.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14.02.2023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105.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100" w:after="0" w:line="262" w:lineRule="auto"/>
              <w:ind w:right="432"/>
            </w:pPr>
            <w:r>
              <w:rPr>
                <w:rFonts w:ascii="Times New Roman" w:eastAsia="Times New Roman" w:hAnsi="Times New Roman"/>
                <w:color w:val="000000"/>
                <w:sz w:val="24"/>
              </w:rPr>
              <w:t xml:space="preserve">105. Четырёхугольник, </w:t>
            </w:r>
            <w:r>
              <w:br/>
            </w:r>
            <w:r>
              <w:tab/>
            </w:r>
            <w:r>
              <w:rPr>
                <w:rFonts w:ascii="Times New Roman" w:eastAsia="Times New Roman" w:hAnsi="Times New Roman"/>
                <w:color w:val="000000"/>
                <w:sz w:val="24"/>
              </w:rPr>
              <w:t>прямоугольник, квадрат.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15.02.2023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100"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106. Четырёхугольник, </w:t>
            </w:r>
            <w:r>
              <w:br/>
            </w:r>
            <w:r>
              <w:tab/>
            </w:r>
            <w:r>
              <w:rPr>
                <w:rFonts w:ascii="Times New Roman" w:eastAsia="Times New Roman" w:hAnsi="Times New Roman"/>
                <w:color w:val="000000"/>
                <w:sz w:val="24"/>
              </w:rPr>
              <w:t>прямоугольник, квадрат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81" w:lineRule="auto"/>
              <w:ind w:left="72" w:right="288"/>
              <w:rPr>
                <w:lang w:val="ru-RU"/>
              </w:rPr>
            </w:pPr>
            <w:r w:rsidRPr="000B160A">
              <w:rPr>
                <w:rFonts w:ascii="Times New Roman" w:eastAsia="Times New Roman" w:hAnsi="Times New Roman"/>
                <w:color w:val="000000"/>
                <w:sz w:val="24"/>
                <w:lang w:val="ru-RU"/>
              </w:rPr>
              <w:t xml:space="preserve">Практическая работа №3«Построение </w:t>
            </w:r>
            <w:r w:rsidRPr="000B160A">
              <w:rPr>
                <w:lang w:val="ru-RU"/>
              </w:rPr>
              <w:br/>
            </w:r>
            <w:r w:rsidRPr="000B160A">
              <w:rPr>
                <w:rFonts w:ascii="Times New Roman" w:eastAsia="Times New Roman" w:hAnsi="Times New Roman"/>
                <w:color w:val="000000"/>
                <w:sz w:val="24"/>
                <w:lang w:val="ru-RU"/>
              </w:rPr>
              <w:t xml:space="preserve">прямоугольника с </w:t>
            </w:r>
            <w:r w:rsidRPr="000B160A">
              <w:rPr>
                <w:lang w:val="ru-RU"/>
              </w:rPr>
              <w:br/>
            </w:r>
            <w:r w:rsidRPr="000B160A">
              <w:rPr>
                <w:rFonts w:ascii="Times New Roman" w:eastAsia="Times New Roman" w:hAnsi="Times New Roman"/>
                <w:color w:val="000000"/>
                <w:sz w:val="24"/>
                <w:lang w:val="ru-RU"/>
              </w:rPr>
              <w:t>заданными сторонами на нелинованной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Треугольник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bl>
    <w:p w:rsidR="00276813" w:rsidRDefault="00276813">
      <w:pPr>
        <w:autoSpaceDE w:val="0"/>
        <w:autoSpaceDN w:val="0"/>
        <w:spacing w:after="0" w:line="14" w:lineRule="exact"/>
      </w:pPr>
    </w:p>
    <w:p w:rsidR="00276813" w:rsidRDefault="00276813">
      <w:pPr>
        <w:sectPr w:rsidR="00276813">
          <w:pgSz w:w="11900" w:h="16840"/>
          <w:pgMar w:top="284" w:right="650" w:bottom="482"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109.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Треугольник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21.02.2023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110.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81" w:lineRule="auto"/>
              <w:ind w:left="156" w:hanging="156"/>
              <w:rPr>
                <w:lang w:val="ru-RU"/>
              </w:rPr>
            </w:pPr>
            <w:r w:rsidRPr="000B160A">
              <w:rPr>
                <w:rFonts w:ascii="Times New Roman" w:eastAsia="Times New Roman" w:hAnsi="Times New Roman"/>
                <w:color w:val="000000"/>
                <w:sz w:val="24"/>
                <w:lang w:val="ru-RU"/>
              </w:rPr>
              <w:t xml:space="preserve"> Площадь прямоугольника и многоугольников, </w:t>
            </w:r>
            <w:r w:rsidRPr="000B160A">
              <w:rPr>
                <w:lang w:val="ru-RU"/>
              </w:rPr>
              <w:br/>
            </w:r>
            <w:r w:rsidRPr="000B160A">
              <w:rPr>
                <w:rFonts w:ascii="Times New Roman" w:eastAsia="Times New Roman" w:hAnsi="Times New Roman"/>
                <w:color w:val="000000"/>
                <w:sz w:val="24"/>
                <w:lang w:val="ru-RU"/>
              </w:rPr>
              <w:t xml:space="preserve">составленных из </w:t>
            </w:r>
            <w:r w:rsidRPr="000B160A">
              <w:rPr>
                <w:lang w:val="ru-RU"/>
              </w:rPr>
              <w:br/>
            </w:r>
            <w:r w:rsidRPr="000B160A">
              <w:rPr>
                <w:rFonts w:ascii="Times New Roman" w:eastAsia="Times New Roman" w:hAnsi="Times New Roman"/>
                <w:color w:val="000000"/>
                <w:sz w:val="24"/>
                <w:lang w:val="ru-RU"/>
              </w:rPr>
              <w:t>прямоугольников, единицы измерения площади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22.02.2023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8" w:lineRule="auto"/>
              <w:ind w:left="156" w:right="144" w:hanging="156"/>
              <w:rPr>
                <w:lang w:val="ru-RU"/>
              </w:rPr>
            </w:pPr>
            <w:r w:rsidRPr="000B160A">
              <w:rPr>
                <w:rFonts w:ascii="Times New Roman" w:eastAsia="Times New Roman" w:hAnsi="Times New Roman"/>
                <w:color w:val="000000"/>
                <w:sz w:val="24"/>
                <w:lang w:val="ru-RU"/>
              </w:rPr>
              <w:t xml:space="preserve"> Периметр прямоугольника и многоугольников, </w:t>
            </w:r>
            <w:r w:rsidRPr="000B160A">
              <w:rPr>
                <w:lang w:val="ru-RU"/>
              </w:rPr>
              <w:br/>
            </w:r>
            <w:r w:rsidRPr="000B160A">
              <w:rPr>
                <w:rFonts w:ascii="Times New Roman" w:eastAsia="Times New Roman" w:hAnsi="Times New Roman"/>
                <w:color w:val="000000"/>
                <w:sz w:val="24"/>
                <w:lang w:val="ru-RU"/>
              </w:rPr>
              <w:t xml:space="preserve">составленных из </w:t>
            </w:r>
            <w:r w:rsidRPr="000B160A">
              <w:rPr>
                <w:lang w:val="ru-RU"/>
              </w:rPr>
              <w:br/>
            </w:r>
            <w:r w:rsidRPr="000B160A">
              <w:rPr>
                <w:rFonts w:ascii="Times New Roman" w:eastAsia="Times New Roman" w:hAnsi="Times New Roman"/>
                <w:color w:val="000000"/>
                <w:sz w:val="24"/>
                <w:lang w:val="ru-RU"/>
              </w:rPr>
              <w:t>прямоугольников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Периметр много 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24.02.2023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Контрольная работа №7. Многоугольники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27.02.2023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Десятичная запись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28.02.2023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Десятичная запись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01.03.2023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Десятичная запись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117. Сравнение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03.03.2023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118. Сравнение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06.03.2023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119. Сравнение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07.03.2023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120.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100" w:after="0" w:line="262" w:lineRule="auto"/>
              <w:ind w:right="576"/>
            </w:pPr>
            <w:r>
              <w:rPr>
                <w:rFonts w:ascii="Times New Roman" w:eastAsia="Times New Roman" w:hAnsi="Times New Roman"/>
                <w:color w:val="000000"/>
                <w:sz w:val="24"/>
              </w:rPr>
              <w:t xml:space="preserve">120. Сравнение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08.03.2023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100"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Действия с десятичными дробями. Сложение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09.03.2023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Действия с десятичными дробями. Сложение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Действия с десятичными дробями. Вычитание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432"/>
              <w:rPr>
                <w:lang w:val="ru-RU"/>
              </w:rPr>
            </w:pPr>
            <w:r w:rsidRPr="000B160A">
              <w:rPr>
                <w:rFonts w:ascii="Times New Roman" w:eastAsia="Times New Roman" w:hAnsi="Times New Roman"/>
                <w:color w:val="000000"/>
                <w:sz w:val="24"/>
                <w:lang w:val="ru-RU"/>
              </w:rPr>
              <w:t>Действия с десятичными дробями. Вычитание.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bl>
    <w:p w:rsidR="00276813" w:rsidRDefault="00276813">
      <w:pPr>
        <w:autoSpaceDE w:val="0"/>
        <w:autoSpaceDN w:val="0"/>
        <w:spacing w:after="0" w:line="14" w:lineRule="exact"/>
      </w:pPr>
    </w:p>
    <w:p w:rsidR="00276813" w:rsidRDefault="00276813">
      <w:pPr>
        <w:sectPr w:rsidR="00276813">
          <w:pgSz w:w="11900" w:h="16840"/>
          <w:pgMar w:top="284" w:right="650" w:bottom="662"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125.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432"/>
              <w:rPr>
                <w:lang w:val="ru-RU"/>
              </w:rPr>
            </w:pPr>
            <w:r w:rsidRPr="000B160A">
              <w:rPr>
                <w:rFonts w:ascii="Times New Roman" w:eastAsia="Times New Roman" w:hAnsi="Times New Roman"/>
                <w:color w:val="000000"/>
                <w:sz w:val="24"/>
                <w:lang w:val="ru-RU"/>
              </w:rPr>
              <w:t xml:space="preserve"> Действия с десятичными </w:t>
            </w:r>
            <w:r w:rsidRPr="000B160A">
              <w:rPr>
                <w:lang w:val="ru-RU"/>
              </w:rPr>
              <w:tab/>
            </w:r>
            <w:r w:rsidRPr="000B160A">
              <w:rPr>
                <w:rFonts w:ascii="Times New Roman" w:eastAsia="Times New Roman" w:hAnsi="Times New Roman"/>
                <w:color w:val="000000"/>
                <w:sz w:val="24"/>
                <w:lang w:val="ru-RU"/>
              </w:rPr>
              <w:t>дробями. Умножение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126.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432"/>
              <w:rPr>
                <w:lang w:val="ru-RU"/>
              </w:rPr>
            </w:pPr>
            <w:r w:rsidRPr="000B160A">
              <w:rPr>
                <w:rFonts w:ascii="Times New Roman" w:eastAsia="Times New Roman" w:hAnsi="Times New Roman"/>
                <w:color w:val="000000"/>
                <w:sz w:val="24"/>
                <w:lang w:val="ru-RU"/>
              </w:rPr>
              <w:t xml:space="preserve"> Действия с десятичными </w:t>
            </w:r>
            <w:r w:rsidRPr="000B160A">
              <w:rPr>
                <w:lang w:val="ru-RU"/>
              </w:rPr>
              <w:tab/>
            </w:r>
            <w:r w:rsidRPr="000B160A">
              <w:rPr>
                <w:rFonts w:ascii="Times New Roman" w:eastAsia="Times New Roman" w:hAnsi="Times New Roman"/>
                <w:color w:val="000000"/>
                <w:sz w:val="24"/>
                <w:lang w:val="ru-RU"/>
              </w:rPr>
              <w:t>дробями. Умножение.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127.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432"/>
              <w:rPr>
                <w:lang w:val="ru-RU"/>
              </w:rPr>
            </w:pPr>
            <w:r w:rsidRPr="000B160A">
              <w:rPr>
                <w:rFonts w:ascii="Times New Roman" w:eastAsia="Times New Roman" w:hAnsi="Times New Roman"/>
                <w:color w:val="000000"/>
                <w:sz w:val="24"/>
                <w:lang w:val="ru-RU"/>
              </w:rPr>
              <w:t xml:space="preserve"> Действия с десятичными </w:t>
            </w:r>
            <w:r w:rsidRPr="000B160A">
              <w:rPr>
                <w:lang w:val="ru-RU"/>
              </w:rPr>
              <w:tab/>
            </w:r>
            <w:r w:rsidRPr="000B160A">
              <w:rPr>
                <w:rFonts w:ascii="Times New Roman" w:eastAsia="Times New Roman" w:hAnsi="Times New Roman"/>
                <w:color w:val="000000"/>
                <w:sz w:val="24"/>
                <w:lang w:val="ru-RU"/>
              </w:rPr>
              <w:t>дробями. Деление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128.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432"/>
              <w:rPr>
                <w:lang w:val="ru-RU"/>
              </w:rPr>
            </w:pPr>
            <w:r w:rsidRPr="000B160A">
              <w:rPr>
                <w:rFonts w:ascii="Times New Roman" w:eastAsia="Times New Roman" w:hAnsi="Times New Roman"/>
                <w:color w:val="000000"/>
                <w:sz w:val="24"/>
                <w:lang w:val="ru-RU"/>
              </w:rPr>
              <w:t xml:space="preserve"> Действия с десятичными </w:t>
            </w:r>
            <w:r w:rsidRPr="000B160A">
              <w:rPr>
                <w:lang w:val="ru-RU"/>
              </w:rPr>
              <w:tab/>
            </w:r>
            <w:r w:rsidRPr="000B160A">
              <w:rPr>
                <w:rFonts w:ascii="Times New Roman" w:eastAsia="Times New Roman" w:hAnsi="Times New Roman"/>
                <w:color w:val="000000"/>
                <w:sz w:val="24"/>
                <w:lang w:val="ru-RU"/>
              </w:rPr>
              <w:t>дробями. Деление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129.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432"/>
            </w:pPr>
            <w:r>
              <w:rPr>
                <w:rFonts w:ascii="Times New Roman" w:eastAsia="Times New Roman" w:hAnsi="Times New Roman"/>
                <w:color w:val="000000"/>
                <w:sz w:val="24"/>
              </w:rPr>
              <w:t xml:space="preserve"> Действия с десятичными </w:t>
            </w:r>
            <w:r>
              <w:tab/>
            </w:r>
            <w:r>
              <w:rPr>
                <w:rFonts w:ascii="Times New Roman" w:eastAsia="Times New Roman" w:hAnsi="Times New Roman"/>
                <w:color w:val="000000"/>
                <w:sz w:val="24"/>
              </w:rPr>
              <w:t>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21.03.2023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Действия с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22.03.2023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72" w:right="432"/>
              <w:jc w:val="both"/>
              <w:rPr>
                <w:lang w:val="ru-RU"/>
              </w:rPr>
            </w:pPr>
            <w:r w:rsidRPr="000B160A">
              <w:rPr>
                <w:rFonts w:ascii="Times New Roman" w:eastAsia="Times New Roman" w:hAnsi="Times New Roman"/>
                <w:color w:val="000000"/>
                <w:sz w:val="24"/>
                <w:lang w:val="ru-RU"/>
              </w:rPr>
              <w:t>Контрольная работа №8. Действия с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0B160A">
            <w:pPr>
              <w:autoSpaceDE w:val="0"/>
              <w:autoSpaceDN w:val="0"/>
              <w:spacing w:before="98" w:after="0" w:line="262" w:lineRule="auto"/>
              <w:ind w:left="72" w:right="720"/>
            </w:pPr>
            <w:proofErr w:type="spellStart"/>
            <w:r w:rsidRPr="000B160A">
              <w:rPr>
                <w:rFonts w:ascii="Times New Roman" w:eastAsia="Times New Roman" w:hAnsi="Times New Roman"/>
                <w:color w:val="000000"/>
                <w:sz w:val="24"/>
              </w:rPr>
              <w:t>Письменныйконтроль</w:t>
            </w:r>
            <w:proofErr w:type="spellEnd"/>
            <w:r w:rsidRPr="000B160A">
              <w:rPr>
                <w:rFonts w:ascii="Times New Roman" w:eastAsia="Times New Roman" w:hAnsi="Times New Roman"/>
                <w:color w:val="000000"/>
                <w:sz w:val="24"/>
              </w:rPr>
              <w:t>;</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132. Округление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24.03.2023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133. Округление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03.04.2023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134. Округление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04.04.2023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135.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288"/>
              <w:rPr>
                <w:lang w:val="ru-RU"/>
              </w:rPr>
            </w:pPr>
            <w:r w:rsidRPr="000B160A">
              <w:rPr>
                <w:rFonts w:ascii="Times New Roman" w:eastAsia="Times New Roman" w:hAnsi="Times New Roman"/>
                <w:color w:val="000000"/>
                <w:sz w:val="24"/>
                <w:lang w:val="ru-RU"/>
              </w:rPr>
              <w:t xml:space="preserve"> Решение текстовых задач, </w:t>
            </w:r>
            <w:r w:rsidRPr="000B160A">
              <w:rPr>
                <w:lang w:val="ru-RU"/>
              </w:rPr>
              <w:tab/>
            </w:r>
            <w:r w:rsidRPr="000B160A">
              <w:rPr>
                <w:rFonts w:ascii="Times New Roman" w:eastAsia="Times New Roman" w:hAnsi="Times New Roman"/>
                <w:color w:val="000000"/>
                <w:sz w:val="24"/>
                <w:lang w:val="ru-RU"/>
              </w:rPr>
              <w:t>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05.04.2023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06.04.2023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137.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100" w:after="0" w:line="262" w:lineRule="auto"/>
              <w:ind w:right="288"/>
              <w:rPr>
                <w:lang w:val="ru-RU"/>
              </w:rPr>
            </w:pPr>
            <w:r w:rsidRPr="000B160A">
              <w:rPr>
                <w:rFonts w:ascii="Times New Roman" w:eastAsia="Times New Roman" w:hAnsi="Times New Roman"/>
                <w:color w:val="000000"/>
                <w:sz w:val="24"/>
                <w:lang w:val="ru-RU"/>
              </w:rPr>
              <w:t xml:space="preserve"> Решение текстовых задач, </w:t>
            </w:r>
            <w:r w:rsidRPr="000B160A">
              <w:rPr>
                <w:lang w:val="ru-RU"/>
              </w:rPr>
              <w:tab/>
            </w:r>
            <w:r w:rsidRPr="000B160A">
              <w:rPr>
                <w:rFonts w:ascii="Times New Roman" w:eastAsia="Times New Roman" w:hAnsi="Times New Roman"/>
                <w:color w:val="000000"/>
                <w:sz w:val="24"/>
                <w:lang w:val="ru-RU"/>
              </w:rPr>
              <w:t>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07.04.2023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138.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100"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10.04.2023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139.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tabs>
                <w:tab w:val="left" w:pos="156"/>
              </w:tabs>
              <w:autoSpaceDE w:val="0"/>
              <w:autoSpaceDN w:val="0"/>
              <w:spacing w:before="98" w:after="0" w:line="262" w:lineRule="auto"/>
              <w:ind w:right="288"/>
              <w:rPr>
                <w:lang w:val="ru-RU"/>
              </w:rPr>
            </w:pPr>
            <w:r w:rsidRPr="000B160A">
              <w:rPr>
                <w:rFonts w:ascii="Times New Roman" w:eastAsia="Times New Roman" w:hAnsi="Times New Roman"/>
                <w:color w:val="000000"/>
                <w:sz w:val="24"/>
                <w:lang w:val="ru-RU"/>
              </w:rPr>
              <w:t xml:space="preserve"> Решение текстовых задач, </w:t>
            </w:r>
            <w:r w:rsidRPr="000B160A">
              <w:rPr>
                <w:lang w:val="ru-RU"/>
              </w:rPr>
              <w:tab/>
            </w:r>
            <w:r w:rsidRPr="000B160A">
              <w:rPr>
                <w:rFonts w:ascii="Times New Roman" w:eastAsia="Times New Roman" w:hAnsi="Times New Roman"/>
                <w:color w:val="000000"/>
                <w:sz w:val="24"/>
                <w:lang w:val="ru-RU"/>
              </w:rPr>
              <w:t>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11.04.2023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13.04.2023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288"/>
              <w:rPr>
                <w:lang w:val="ru-RU"/>
              </w:rPr>
            </w:pPr>
            <w:r w:rsidRPr="000B160A">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bl>
    <w:p w:rsidR="00276813" w:rsidRDefault="00276813">
      <w:pPr>
        <w:autoSpaceDE w:val="0"/>
        <w:autoSpaceDN w:val="0"/>
        <w:spacing w:after="0" w:line="14" w:lineRule="exact"/>
      </w:pPr>
    </w:p>
    <w:p w:rsidR="00276813" w:rsidRDefault="00276813">
      <w:pPr>
        <w:sectPr w:rsidR="00276813">
          <w:pgSz w:w="11900" w:h="16840"/>
          <w:pgMar w:top="284" w:right="650" w:bottom="508"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144.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18.04.2023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20.04.2023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147.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21.04.2023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148.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100" w:after="0" w:line="230" w:lineRule="auto"/>
              <w:rPr>
                <w:lang w:val="ru-RU"/>
              </w:rPr>
            </w:pPr>
            <w:r w:rsidRPr="000B160A">
              <w:rPr>
                <w:rFonts w:ascii="Times New Roman" w:eastAsia="Times New Roman" w:hAnsi="Times New Roman"/>
                <w:color w:val="000000"/>
                <w:sz w:val="24"/>
                <w:lang w:val="ru-RU"/>
              </w:rPr>
              <w:t xml:space="preserve"> Основные за 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24.04.2023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149.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30" w:lineRule="auto"/>
              <w:jc w:val="center"/>
              <w:rPr>
                <w:lang w:val="ru-RU"/>
              </w:rPr>
            </w:pPr>
            <w:r w:rsidRPr="000B160A">
              <w:rPr>
                <w:rFonts w:ascii="Times New Roman" w:eastAsia="Times New Roman" w:hAnsi="Times New Roman"/>
                <w:color w:val="000000"/>
                <w:sz w:val="24"/>
                <w:lang w:val="ru-RU"/>
              </w:rPr>
              <w:t>Основные за 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25.04.2023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30" w:lineRule="auto"/>
              <w:jc w:val="center"/>
              <w:rPr>
                <w:lang w:val="ru-RU"/>
              </w:rPr>
            </w:pPr>
            <w:r w:rsidRPr="000B160A">
              <w:rPr>
                <w:rFonts w:ascii="Times New Roman" w:eastAsia="Times New Roman" w:hAnsi="Times New Roman"/>
                <w:color w:val="000000"/>
                <w:sz w:val="24"/>
                <w:lang w:val="ru-RU"/>
              </w:rPr>
              <w:t>Основные за дачи на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26.04.2023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432"/>
            </w:pPr>
            <w:r>
              <w:rPr>
                <w:rFonts w:ascii="Times New Roman" w:eastAsia="Times New Roman" w:hAnsi="Times New Roman"/>
                <w:color w:val="000000"/>
                <w:sz w:val="24"/>
              </w:rPr>
              <w:t>Контрольная работа №9.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27.04.2023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152.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pPr>
            <w:r>
              <w:rPr>
                <w:rFonts w:ascii="Times New Roman" w:eastAsia="Times New Roman" w:hAnsi="Times New Roman"/>
                <w:color w:val="000000"/>
                <w:sz w:val="24"/>
              </w:rPr>
              <w:t>152. Многогранники.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28.04.2023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153.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152"/>
            </w:pPr>
            <w:r>
              <w:rPr>
                <w:rFonts w:ascii="Times New Roman" w:eastAsia="Times New Roman" w:hAnsi="Times New Roman"/>
                <w:color w:val="000000"/>
                <w:sz w:val="24"/>
              </w:rPr>
              <w:t xml:space="preserve"> Изображение </w:t>
            </w:r>
            <w:r>
              <w:br/>
            </w:r>
            <w:r>
              <w:tab/>
            </w:r>
            <w:r>
              <w:rPr>
                <w:rFonts w:ascii="Times New Roman" w:eastAsia="Times New Roman" w:hAnsi="Times New Roman"/>
                <w:color w:val="000000"/>
                <w:sz w:val="24"/>
              </w:rPr>
              <w:t>многогранников.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01.05.2023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152"/>
            </w:pPr>
            <w:r>
              <w:rPr>
                <w:rFonts w:ascii="Times New Roman" w:eastAsia="Times New Roman" w:hAnsi="Times New Roman"/>
                <w:color w:val="000000"/>
                <w:sz w:val="24"/>
              </w:rPr>
              <w:t xml:space="preserve">Изображение </w:t>
            </w:r>
            <w:r>
              <w:br/>
            </w:r>
            <w:r>
              <w:rPr>
                <w:rFonts w:ascii="Times New Roman" w:eastAsia="Times New Roman" w:hAnsi="Times New Roman"/>
                <w:color w:val="000000"/>
                <w:sz w:val="24"/>
              </w:rPr>
              <w:t>многогранников.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02.05.2023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155.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Модели пространственных </w:t>
            </w:r>
            <w:r>
              <w:tab/>
            </w:r>
            <w:r>
              <w:rPr>
                <w:rFonts w:ascii="Times New Roman" w:eastAsia="Times New Roman" w:hAnsi="Times New Roman"/>
                <w:color w:val="000000"/>
                <w:sz w:val="24"/>
              </w:rPr>
              <w:t>тел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03.05.2023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276813">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 xml:space="preserve">156.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100" w:after="0" w:line="262" w:lineRule="auto"/>
              <w:ind w:right="720"/>
            </w:pPr>
            <w:r>
              <w:rPr>
                <w:rFonts w:ascii="Times New Roman" w:eastAsia="Times New Roman" w:hAnsi="Times New Roman"/>
                <w:color w:val="000000"/>
                <w:sz w:val="24"/>
              </w:rPr>
              <w:t xml:space="preserve">156. Прямоугольный </w:t>
            </w:r>
            <w:r>
              <w:br/>
            </w:r>
            <w:r>
              <w:tab/>
            </w:r>
            <w:r>
              <w:rPr>
                <w:rFonts w:ascii="Times New Roman" w:eastAsia="Times New Roman" w:hAnsi="Times New Roman"/>
                <w:color w:val="000000"/>
                <w:sz w:val="24"/>
              </w:rPr>
              <w:t>параллелепипед, куб.</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30" w:lineRule="auto"/>
              <w:jc w:val="center"/>
            </w:pPr>
            <w:r>
              <w:rPr>
                <w:rFonts w:ascii="Times New Roman" w:eastAsia="Times New Roman" w:hAnsi="Times New Roman"/>
                <w:color w:val="000000"/>
                <w:sz w:val="24"/>
              </w:rPr>
              <w:t>04.05.2023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100" w:after="0" w:line="262" w:lineRule="auto"/>
              <w:ind w:left="72" w:right="144"/>
            </w:pPr>
            <w:r>
              <w:rPr>
                <w:rFonts w:ascii="Times New Roman" w:eastAsia="Times New Roman" w:hAnsi="Times New Roman"/>
                <w:color w:val="000000"/>
                <w:sz w:val="24"/>
              </w:rPr>
              <w:t>Практическая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576" w:right="1152" w:hanging="576"/>
            </w:pPr>
            <w:r>
              <w:rPr>
                <w:rFonts w:ascii="Times New Roman" w:eastAsia="Times New Roman" w:hAnsi="Times New Roman"/>
                <w:color w:val="000000"/>
                <w:sz w:val="24"/>
              </w:rPr>
              <w:t>157. Развёртки куба и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05.05.2023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288"/>
            </w:pPr>
            <w:r>
              <w:rPr>
                <w:rFonts w:ascii="Times New Roman" w:eastAsia="Times New Roman" w:hAnsi="Times New Roman"/>
                <w:color w:val="000000"/>
                <w:sz w:val="24"/>
              </w:rPr>
              <w:t>Практическая работа №4«Развёртка куба».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08.05.2023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71" w:lineRule="auto"/>
              <w:ind w:left="72" w:right="1152"/>
            </w:pPr>
            <w:r>
              <w:rPr>
                <w:rFonts w:ascii="Times New Roman" w:eastAsia="Times New Roman" w:hAnsi="Times New Roman"/>
                <w:color w:val="000000"/>
                <w:sz w:val="24"/>
              </w:rPr>
              <w:t xml:space="preserve">Объём куба, </w:t>
            </w:r>
            <w:r>
              <w:br/>
            </w:r>
            <w:r>
              <w:rPr>
                <w:rFonts w:ascii="Times New Roman" w:eastAsia="Times New Roman" w:hAnsi="Times New Roman"/>
                <w:color w:val="000000"/>
                <w:sz w:val="24"/>
              </w:rPr>
              <w:t>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10.05.2023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71" w:lineRule="auto"/>
              <w:ind w:left="72" w:right="1152"/>
            </w:pPr>
            <w:r>
              <w:rPr>
                <w:rFonts w:ascii="Times New Roman" w:eastAsia="Times New Roman" w:hAnsi="Times New Roman"/>
                <w:color w:val="000000"/>
                <w:sz w:val="24"/>
              </w:rPr>
              <w:t xml:space="preserve">Объём куба, </w:t>
            </w:r>
            <w:r>
              <w:br/>
            </w:r>
            <w:r>
              <w:rPr>
                <w:rFonts w:ascii="Times New Roman" w:eastAsia="Times New Roman" w:hAnsi="Times New Roman"/>
                <w:color w:val="000000"/>
                <w:sz w:val="24"/>
              </w:rPr>
              <w:t>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11.05.2023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0B160A" w:rsidRDefault="000B160A" w:rsidP="000B160A">
            <w:pPr>
              <w:autoSpaceDE w:val="0"/>
              <w:autoSpaceDN w:val="0"/>
              <w:spacing w:before="98" w:after="0" w:line="262" w:lineRule="auto"/>
              <w:ind w:left="72" w:right="144"/>
            </w:pPr>
            <w:proofErr w:type="spellStart"/>
            <w:r>
              <w:t>Устный</w:t>
            </w:r>
            <w:proofErr w:type="spellEnd"/>
          </w:p>
          <w:p w:rsidR="00276813" w:rsidRDefault="000B160A" w:rsidP="000B160A">
            <w:pPr>
              <w:autoSpaceDE w:val="0"/>
              <w:autoSpaceDN w:val="0"/>
              <w:spacing w:before="98" w:after="0" w:line="262" w:lineRule="auto"/>
              <w:ind w:left="72" w:right="144"/>
            </w:pPr>
            <w:proofErr w:type="spellStart"/>
            <w:r>
              <w:t>опрос</w:t>
            </w:r>
            <w:proofErr w:type="spellEnd"/>
            <w:r>
              <w:t>;</w:t>
            </w:r>
          </w:p>
        </w:tc>
      </w:tr>
    </w:tbl>
    <w:p w:rsidR="00276813" w:rsidRDefault="00276813">
      <w:pPr>
        <w:autoSpaceDE w:val="0"/>
        <w:autoSpaceDN w:val="0"/>
        <w:spacing w:after="0" w:line="14" w:lineRule="exact"/>
      </w:pPr>
    </w:p>
    <w:p w:rsidR="00276813" w:rsidRDefault="00276813">
      <w:pPr>
        <w:sectPr w:rsidR="00276813">
          <w:pgSz w:w="11900" w:h="16840"/>
          <w:pgMar w:top="284" w:right="650" w:bottom="508" w:left="666" w:header="720" w:footer="720" w:gutter="0"/>
          <w:cols w:space="720" w:equalWidth="0">
            <w:col w:w="10584" w:space="0"/>
          </w:cols>
          <w:docGrid w:linePitch="360"/>
        </w:sectPr>
      </w:pPr>
    </w:p>
    <w:p w:rsidR="00276813" w:rsidRDefault="00276813">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161.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12.05.2023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162.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15.05.2023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163.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164.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164.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17.05.2023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18.05.2023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19.05.2023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 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22.05.2023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144"/>
            </w:pPr>
            <w:r>
              <w:rPr>
                <w:rFonts w:ascii="Times New Roman" w:eastAsia="Times New Roman" w:hAnsi="Times New Roman"/>
                <w:color w:val="000000"/>
                <w:sz w:val="24"/>
              </w:rPr>
              <w:t>Контрольная работа;</w:t>
            </w:r>
          </w:p>
        </w:tc>
      </w:tr>
      <w:tr w:rsidR="00276813">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168.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tabs>
                <w:tab w:val="left" w:pos="576"/>
              </w:tabs>
              <w:autoSpaceDE w:val="0"/>
              <w:autoSpaceDN w:val="0"/>
              <w:spacing w:before="98" w:after="0" w:line="262" w:lineRule="auto"/>
              <w:ind w:right="576"/>
            </w:pPr>
            <w:proofErr w:type="spellStart"/>
            <w:r>
              <w:rPr>
                <w:rFonts w:ascii="Times New Roman" w:eastAsia="Times New Roman" w:hAnsi="Times New Roman"/>
                <w:color w:val="000000"/>
                <w:sz w:val="24"/>
              </w:rPr>
              <w:t>Итоговаяконтрольная</w:t>
            </w:r>
            <w:proofErr w:type="spellEnd"/>
            <w:r>
              <w:tab/>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№10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23.05.2023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76813">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169.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1" w:lineRule="auto"/>
              <w:ind w:left="576" w:right="144" w:hanging="576"/>
              <w:rPr>
                <w:lang w:val="ru-RU"/>
              </w:rPr>
            </w:pPr>
            <w:r w:rsidRPr="000B160A">
              <w:rPr>
                <w:rFonts w:ascii="Times New Roman" w:eastAsia="Times New Roman" w:hAnsi="Times New Roman"/>
                <w:color w:val="000000"/>
                <w:sz w:val="24"/>
                <w:lang w:val="ru-RU"/>
              </w:rPr>
              <w:t xml:space="preserve">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jc w:val="center"/>
            </w:pPr>
            <w:r>
              <w:rPr>
                <w:rFonts w:ascii="Times New Roman" w:eastAsia="Times New Roman" w:hAnsi="Times New Roman"/>
                <w:color w:val="000000"/>
                <w:sz w:val="24"/>
              </w:rPr>
              <w:t>24.05.2023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Зачет;</w:t>
            </w:r>
          </w:p>
        </w:tc>
      </w:tr>
      <w:tr w:rsidR="00276813">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170.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74" w:lineRule="auto"/>
              <w:ind w:left="576" w:right="144" w:hanging="576"/>
              <w:rPr>
                <w:lang w:val="ru-RU"/>
              </w:rPr>
            </w:pPr>
            <w:bookmarkStart w:id="0" w:name="_GoBack"/>
            <w:bookmarkEnd w:id="0"/>
            <w:r w:rsidRPr="000B160A">
              <w:rPr>
                <w:rFonts w:ascii="Times New Roman" w:eastAsia="Times New Roman" w:hAnsi="Times New Roman"/>
                <w:color w:val="000000"/>
                <w:sz w:val="24"/>
                <w:lang w:val="ru-RU"/>
              </w:rPr>
              <w:t xml:space="preserve">Повторение основных </w:t>
            </w:r>
            <w:r w:rsidRPr="000B160A">
              <w:rPr>
                <w:lang w:val="ru-RU"/>
              </w:rPr>
              <w:br/>
            </w:r>
            <w:r w:rsidRPr="000B160A">
              <w:rPr>
                <w:rFonts w:ascii="Times New Roman" w:eastAsia="Times New Roman" w:hAnsi="Times New Roman"/>
                <w:color w:val="000000"/>
                <w:sz w:val="24"/>
                <w:lang w:val="ru-RU"/>
              </w:rPr>
              <w:t>понятий и методов курса 5 класса, обобщение знаний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 xml:space="preserve">25.05.2023 </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276813">
        <w:trPr>
          <w:trHeight w:hRule="exact" w:val="808"/>
        </w:trPr>
        <w:tc>
          <w:tcPr>
            <w:tcW w:w="36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Pr="000B160A" w:rsidRDefault="00B96737">
            <w:pPr>
              <w:autoSpaceDE w:val="0"/>
              <w:autoSpaceDN w:val="0"/>
              <w:spacing w:before="98" w:after="0" w:line="262" w:lineRule="auto"/>
              <w:ind w:left="72" w:right="144"/>
              <w:rPr>
                <w:lang w:val="ru-RU"/>
              </w:rPr>
            </w:pPr>
            <w:r w:rsidRPr="000B160A">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4"/>
            </w:pPr>
            <w:r>
              <w:rPr>
                <w:rFonts w:ascii="Times New Roman" w:eastAsia="Times New Roman" w:hAnsi="Times New Roman"/>
                <w:color w:val="000000"/>
                <w:sz w:val="24"/>
              </w:rPr>
              <w:t>170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10</w:t>
            </w:r>
          </w:p>
        </w:tc>
        <w:tc>
          <w:tcPr>
            <w:tcW w:w="455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76813" w:rsidRDefault="00B96737">
            <w:pPr>
              <w:autoSpaceDE w:val="0"/>
              <w:autoSpaceDN w:val="0"/>
              <w:spacing w:before="98" w:after="0" w:line="230" w:lineRule="auto"/>
              <w:ind w:left="72"/>
            </w:pPr>
            <w:r>
              <w:rPr>
                <w:rFonts w:ascii="Times New Roman" w:eastAsia="Times New Roman" w:hAnsi="Times New Roman"/>
                <w:color w:val="000000"/>
                <w:sz w:val="24"/>
              </w:rPr>
              <w:t>4</w:t>
            </w:r>
          </w:p>
        </w:tc>
      </w:tr>
    </w:tbl>
    <w:p w:rsidR="00276813" w:rsidRDefault="00276813">
      <w:pPr>
        <w:autoSpaceDE w:val="0"/>
        <w:autoSpaceDN w:val="0"/>
        <w:spacing w:after="0" w:line="14" w:lineRule="exact"/>
      </w:pPr>
    </w:p>
    <w:p w:rsidR="00276813" w:rsidRDefault="00276813">
      <w:pPr>
        <w:sectPr w:rsidR="00276813">
          <w:pgSz w:w="11900" w:h="16840"/>
          <w:pgMar w:top="284" w:right="650" w:bottom="1440" w:left="666" w:header="720" w:footer="720" w:gutter="0"/>
          <w:cols w:space="720" w:equalWidth="0">
            <w:col w:w="10584" w:space="0"/>
          </w:cols>
          <w:docGrid w:linePitch="360"/>
        </w:sectPr>
      </w:pPr>
    </w:p>
    <w:p w:rsidR="00276813" w:rsidRDefault="00276813">
      <w:pPr>
        <w:autoSpaceDE w:val="0"/>
        <w:autoSpaceDN w:val="0"/>
        <w:spacing w:after="78" w:line="220" w:lineRule="exact"/>
      </w:pPr>
    </w:p>
    <w:p w:rsidR="00276813" w:rsidRDefault="00B96737">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276813" w:rsidRDefault="00B96737">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276813" w:rsidRPr="000B160A" w:rsidRDefault="00B96737">
      <w:pPr>
        <w:autoSpaceDE w:val="0"/>
        <w:autoSpaceDN w:val="0"/>
        <w:spacing w:before="166" w:after="0"/>
        <w:ind w:right="144"/>
        <w:rPr>
          <w:lang w:val="ru-RU"/>
        </w:rPr>
      </w:pPr>
      <w:r w:rsidRPr="000B160A">
        <w:rPr>
          <w:rFonts w:ascii="Times New Roman" w:eastAsia="Times New Roman" w:hAnsi="Times New Roman"/>
          <w:color w:val="000000"/>
          <w:sz w:val="24"/>
          <w:lang w:val="ru-RU"/>
        </w:rPr>
        <w:t xml:space="preserve">Мерзляк А.Г., Полонский В.Б., Якир М.С.; под редакцией Подольского В.Е. Математика,  5 класс, Общество с ограниченной ответственностью "Издательский центр ВЕНТАНА-ГРАФ"; Акционерное общество "Издательство Просвещение"; </w:t>
      </w:r>
      <w:r w:rsidRPr="000B160A">
        <w:rPr>
          <w:lang w:val="ru-RU"/>
        </w:rPr>
        <w:br/>
      </w:r>
      <w:r w:rsidRPr="000B160A">
        <w:rPr>
          <w:rFonts w:ascii="Times New Roman" w:eastAsia="Times New Roman" w:hAnsi="Times New Roman"/>
          <w:color w:val="000000"/>
          <w:sz w:val="24"/>
          <w:lang w:val="ru-RU"/>
        </w:rPr>
        <w:t>Введите свой вариант:</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МЕТОДИЧЕСКИЕ МАТЕРИАЛЫ ДЛЯ УЧИТЕЛЯ</w:t>
      </w:r>
    </w:p>
    <w:p w:rsidR="00276813" w:rsidRPr="000B160A" w:rsidRDefault="00B96737">
      <w:pPr>
        <w:autoSpaceDE w:val="0"/>
        <w:autoSpaceDN w:val="0"/>
        <w:spacing w:before="166" w:after="0" w:line="286" w:lineRule="auto"/>
        <w:rPr>
          <w:lang w:val="ru-RU"/>
        </w:rPr>
      </w:pPr>
      <w:r w:rsidRPr="000B160A">
        <w:rPr>
          <w:rFonts w:ascii="Times New Roman" w:eastAsia="Times New Roman" w:hAnsi="Times New Roman"/>
          <w:color w:val="000000"/>
          <w:sz w:val="24"/>
          <w:lang w:val="ru-RU"/>
        </w:rPr>
        <w:t xml:space="preserve">1. Автор Буцко Е.В., Мерзляк А.Г., Полонский В.Б. Серия Линия УМК А. Г. Мерзляка. Математика (5-6) Класс 5 класс Предмет Математика Издательство ВЕНТАНА-ГРАФ, корпорация "Российский учебник" Вид продукции Методическое пособие </w:t>
      </w:r>
      <w:r w:rsidRPr="000B160A">
        <w:rPr>
          <w:lang w:val="ru-RU"/>
        </w:rPr>
        <w:br/>
      </w:r>
      <w:r w:rsidRPr="000B160A">
        <w:rPr>
          <w:rFonts w:ascii="Times New Roman" w:eastAsia="Times New Roman" w:hAnsi="Times New Roman"/>
          <w:color w:val="000000"/>
          <w:sz w:val="24"/>
          <w:lang w:val="ru-RU"/>
        </w:rPr>
        <w:t xml:space="preserve">2. Автор Мерзляк А.Г., Полонский В.Б., Якир М.С. Серия Линия УМК А. Г. Мерзляка. Математика (5-6) Класс 5 класс Предмет Математика Издательство ВЕНТАНА-ГРАФ, корпорация "Российский учебник" Вид продукции Рабочая тетрадь 1 </w:t>
      </w:r>
      <w:r w:rsidRPr="000B160A">
        <w:rPr>
          <w:lang w:val="ru-RU"/>
        </w:rPr>
        <w:br/>
      </w:r>
      <w:r w:rsidRPr="000B160A">
        <w:rPr>
          <w:rFonts w:ascii="Times New Roman" w:eastAsia="Times New Roman" w:hAnsi="Times New Roman"/>
          <w:color w:val="000000"/>
          <w:sz w:val="24"/>
          <w:lang w:val="ru-RU"/>
        </w:rPr>
        <w:t xml:space="preserve">3.Автор Мерзляк А.Г., Полонский В.Б., Якир М.С. Серия Линия УМК А. Г. Мерзляка. Математика (5-6) Класс 5 класс Предмет Математика Издательство ВЕНТАНА-ГРАФ, корпорация "Российский учебник" Вид продукции Рабочая тетрадь 2 </w:t>
      </w:r>
      <w:r w:rsidRPr="000B160A">
        <w:rPr>
          <w:lang w:val="ru-RU"/>
        </w:rPr>
        <w:br/>
      </w:r>
      <w:r w:rsidRPr="000B160A">
        <w:rPr>
          <w:rFonts w:ascii="Times New Roman" w:eastAsia="Times New Roman" w:hAnsi="Times New Roman"/>
          <w:color w:val="000000"/>
          <w:sz w:val="24"/>
          <w:lang w:val="ru-RU"/>
        </w:rPr>
        <w:t>4.Автор Мерзляк А.Г., Полонский В.Б., Рабинович Е.М. Серия Линия УМК А. Г. Мерзляка.</w:t>
      </w:r>
    </w:p>
    <w:p w:rsidR="00276813" w:rsidRPr="000B160A" w:rsidRDefault="00B96737">
      <w:pPr>
        <w:autoSpaceDE w:val="0"/>
        <w:autoSpaceDN w:val="0"/>
        <w:spacing w:before="70" w:after="0" w:line="281" w:lineRule="auto"/>
        <w:ind w:right="288"/>
        <w:rPr>
          <w:lang w:val="ru-RU"/>
        </w:rPr>
      </w:pPr>
      <w:r w:rsidRPr="000B160A">
        <w:rPr>
          <w:rFonts w:ascii="Times New Roman" w:eastAsia="Times New Roman" w:hAnsi="Times New Roman"/>
          <w:color w:val="000000"/>
          <w:sz w:val="24"/>
          <w:lang w:val="ru-RU"/>
        </w:rPr>
        <w:t xml:space="preserve">Математика (5-6) Класс 5 класс Предмет Математика Издательство ВЕНТАНА-ГРАФ, корпорация "Российский учебник" Название: Дидактические материалы </w:t>
      </w:r>
      <w:r w:rsidRPr="000B160A">
        <w:rPr>
          <w:lang w:val="ru-RU"/>
        </w:rPr>
        <w:br/>
      </w:r>
      <w:r w:rsidRPr="000B160A">
        <w:rPr>
          <w:rFonts w:ascii="Times New Roman" w:eastAsia="Times New Roman" w:hAnsi="Times New Roman"/>
          <w:color w:val="000000"/>
          <w:sz w:val="24"/>
          <w:lang w:val="ru-RU"/>
        </w:rPr>
        <w:t xml:space="preserve">5.Автор Буцко Е.В. Серия Линия УМК А. Г. Мерзляка. Математика (5-6) Класс 5 класс Предмет Математика Издательство ВЕНТАНА-ГРАФ, корпорация "Российский учебник" Название: Контрольные работы </w:t>
      </w:r>
      <w:r w:rsidRPr="000B160A">
        <w:rPr>
          <w:lang w:val="ru-RU"/>
        </w:rPr>
        <w:br/>
      </w:r>
      <w:r w:rsidRPr="000B160A">
        <w:rPr>
          <w:rFonts w:ascii="Times New Roman" w:eastAsia="Times New Roman" w:hAnsi="Times New Roman"/>
          <w:color w:val="000000"/>
          <w:sz w:val="24"/>
          <w:lang w:val="ru-RU"/>
        </w:rPr>
        <w:t>6. Электронное учебное пособие к учебнику математики для 5 класса А.Г.Мерзляка и др. 2.0</w:t>
      </w:r>
    </w:p>
    <w:p w:rsidR="00276813" w:rsidRPr="000B160A" w:rsidRDefault="00B96737">
      <w:pPr>
        <w:autoSpaceDE w:val="0"/>
        <w:autoSpaceDN w:val="0"/>
        <w:spacing w:before="262" w:after="0" w:line="230" w:lineRule="auto"/>
        <w:rPr>
          <w:lang w:val="ru-RU"/>
        </w:rPr>
      </w:pPr>
      <w:r w:rsidRPr="000B160A">
        <w:rPr>
          <w:rFonts w:ascii="Times New Roman" w:eastAsia="Times New Roman" w:hAnsi="Times New Roman"/>
          <w:b/>
          <w:color w:val="000000"/>
          <w:sz w:val="24"/>
          <w:lang w:val="ru-RU"/>
        </w:rPr>
        <w:t>ЦИФРОВЫЕ ОБРАЗОВАТЕЛЬНЫЕ РЕСУРСЫ И РЕСУРСЫ СЕТИ ИНТЕРНЕТ</w:t>
      </w:r>
    </w:p>
    <w:p w:rsidR="00276813" w:rsidRPr="000B160A" w:rsidRDefault="00B96737">
      <w:pPr>
        <w:autoSpaceDE w:val="0"/>
        <w:autoSpaceDN w:val="0"/>
        <w:spacing w:before="166" w:after="0" w:line="262" w:lineRule="auto"/>
        <w:ind w:right="288"/>
        <w:rPr>
          <w:lang w:val="ru-RU"/>
        </w:rPr>
      </w:pPr>
      <w:r w:rsidRPr="000B160A">
        <w:rPr>
          <w:rFonts w:ascii="Times New Roman" w:eastAsia="Times New Roman" w:hAnsi="Times New Roman"/>
          <w:color w:val="000000"/>
          <w:sz w:val="24"/>
          <w:lang w:val="ru-RU"/>
        </w:rPr>
        <w:t xml:space="preserve">1. Министерство образования РФ: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infonnika</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gov</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 xml:space="preserve">/. Тестирование </w:t>
      </w:r>
      <w:r>
        <w:rPr>
          <w:rFonts w:ascii="Times New Roman" w:eastAsia="Times New Roman" w:hAnsi="Times New Roman"/>
          <w:color w:val="000000"/>
          <w:sz w:val="24"/>
        </w:rPr>
        <w:t>online</w:t>
      </w:r>
      <w:r w:rsidRPr="000B160A">
        <w:rPr>
          <w:rFonts w:ascii="Times New Roman" w:eastAsia="Times New Roman" w:hAnsi="Times New Roman"/>
          <w:color w:val="000000"/>
          <w:sz w:val="24"/>
          <w:lang w:val="ru-RU"/>
        </w:rPr>
        <w:t xml:space="preserve">: 5-11 классы: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kokch</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kts</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cdo</w:t>
      </w:r>
      <w:proofErr w:type="spellEnd"/>
      <w:r w:rsidRPr="000B160A">
        <w:rPr>
          <w:rFonts w:ascii="Times New Roman" w:eastAsia="Times New Roman" w:hAnsi="Times New Roman"/>
          <w:color w:val="000000"/>
          <w:sz w:val="24"/>
          <w:lang w:val="ru-RU"/>
        </w:rPr>
        <w:t>/ .</w:t>
      </w:r>
    </w:p>
    <w:p w:rsidR="00276813" w:rsidRPr="000B160A" w:rsidRDefault="00B96737">
      <w:pPr>
        <w:autoSpaceDE w:val="0"/>
        <w:autoSpaceDN w:val="0"/>
        <w:spacing w:before="70" w:after="0" w:line="271" w:lineRule="auto"/>
        <w:ind w:right="720"/>
        <w:rPr>
          <w:lang w:val="ru-RU"/>
        </w:rPr>
      </w:pPr>
      <w:r w:rsidRPr="000B160A">
        <w:rPr>
          <w:rFonts w:ascii="Times New Roman" w:eastAsia="Times New Roman" w:hAnsi="Times New Roman"/>
          <w:color w:val="000000"/>
          <w:sz w:val="24"/>
          <w:lang w:val="ru-RU"/>
        </w:rPr>
        <w:t xml:space="preserve">2. Образовательный интернет-ресурс для школьников, студентов, учителей и родителей, </w:t>
      </w:r>
      <w:proofErr w:type="spellStart"/>
      <w:r>
        <w:rPr>
          <w:rFonts w:ascii="Times New Roman" w:eastAsia="Times New Roman" w:hAnsi="Times New Roman"/>
          <w:color w:val="000000"/>
          <w:sz w:val="24"/>
        </w:rPr>
        <w:t>ttps</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yaklass</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p</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matematika</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program</w:t>
      </w:r>
      <w:r w:rsidRPr="000B160A">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0B160A">
        <w:rPr>
          <w:lang w:val="ru-RU"/>
        </w:rPr>
        <w:br/>
      </w:r>
      <w:r w:rsidRPr="000B160A">
        <w:rPr>
          <w:rFonts w:ascii="Times New Roman" w:eastAsia="Times New Roman" w:hAnsi="Times New Roman"/>
          <w:color w:val="000000"/>
          <w:sz w:val="24"/>
          <w:lang w:val="ru-RU"/>
        </w:rPr>
        <w:t xml:space="preserve">3. Образовательный интернет-ресурс для школьников, </w:t>
      </w:r>
      <w:r>
        <w:rPr>
          <w:rFonts w:ascii="Times New Roman" w:eastAsia="Times New Roman" w:hAnsi="Times New Roman"/>
          <w:color w:val="000000"/>
          <w:sz w:val="24"/>
        </w:rPr>
        <w:t>https</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archived</w:t>
      </w:r>
      <w:r w:rsidRPr="000B160A">
        <w:rPr>
          <w:rFonts w:ascii="Times New Roman" w:eastAsia="Times New Roman" w:hAnsi="Times New Roman"/>
          <w:color w:val="000000"/>
          <w:sz w:val="24"/>
          <w:lang w:val="ru-RU"/>
        </w:rPr>
        <w:t>/12/5/ 2.</w:t>
      </w:r>
    </w:p>
    <w:p w:rsidR="00276813" w:rsidRPr="000B160A" w:rsidRDefault="00B96737">
      <w:pPr>
        <w:autoSpaceDE w:val="0"/>
        <w:autoSpaceDN w:val="0"/>
        <w:spacing w:before="72" w:after="0"/>
        <w:ind w:right="1872"/>
        <w:rPr>
          <w:lang w:val="ru-RU"/>
        </w:rPr>
      </w:pPr>
      <w:r w:rsidRPr="000B160A">
        <w:rPr>
          <w:rFonts w:ascii="Times New Roman" w:eastAsia="Times New Roman" w:hAnsi="Times New Roman"/>
          <w:color w:val="000000"/>
          <w:sz w:val="24"/>
          <w:lang w:val="ru-RU"/>
        </w:rPr>
        <w:t xml:space="preserve">Педагогическая мастерская, уроки в Интернет и многое другое: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teacher</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fio</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fcior</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schoolcollection</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 xml:space="preserve">/ </w:t>
      </w:r>
      <w:r w:rsidRPr="000B160A">
        <w:rPr>
          <w:lang w:val="ru-RU"/>
        </w:rPr>
        <w:br/>
      </w:r>
      <w:r w:rsidRPr="000B160A">
        <w:rPr>
          <w:rFonts w:ascii="Times New Roman" w:eastAsia="Times New Roman" w:hAnsi="Times New Roman"/>
          <w:color w:val="000000"/>
          <w:sz w:val="24"/>
          <w:lang w:val="ru-RU"/>
        </w:rPr>
        <w:t>4. Всероссийский образовательный проект.</w:t>
      </w:r>
      <w:r>
        <w:rPr>
          <w:rFonts w:ascii="Times New Roman" w:eastAsia="Times New Roman" w:hAnsi="Times New Roman"/>
          <w:color w:val="000000"/>
          <w:sz w:val="24"/>
        </w:rPr>
        <w:t>https</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xn</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h</w:t>
      </w:r>
      <w:r w:rsidRPr="000B160A">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adlhdnlo</w:t>
      </w:r>
      <w:proofErr w:type="spellEnd"/>
      <w:r w:rsidRPr="000B160A">
        <w:rPr>
          <w:rFonts w:ascii="Times New Roman" w:eastAsia="Times New Roman" w:hAnsi="Times New Roman"/>
          <w:color w:val="000000"/>
          <w:sz w:val="24"/>
          <w:lang w:val="ru-RU"/>
        </w:rPr>
        <w:t>2</w:t>
      </w:r>
      <w:r>
        <w:rPr>
          <w:rFonts w:ascii="Times New Roman" w:eastAsia="Times New Roman" w:hAnsi="Times New Roman"/>
          <w:color w:val="000000"/>
          <w:sz w:val="24"/>
        </w:rPr>
        <w:t>c</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xn</w:t>
      </w:r>
      <w:proofErr w:type="spellEnd"/>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p</w:t>
      </w:r>
      <w:r w:rsidRPr="000B160A">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ai</w:t>
      </w:r>
      <w:proofErr w:type="spellEnd"/>
      <w:r w:rsidRPr="000B160A">
        <w:rPr>
          <w:rFonts w:ascii="Times New Roman" w:eastAsia="Times New Roman" w:hAnsi="Times New Roman"/>
          <w:color w:val="000000"/>
          <w:sz w:val="24"/>
          <w:lang w:val="ru-RU"/>
        </w:rPr>
        <w:t xml:space="preserve">/ 5.Кирилла и </w:t>
      </w:r>
      <w:proofErr w:type="spellStart"/>
      <w:r w:rsidRPr="000B160A">
        <w:rPr>
          <w:rFonts w:ascii="Times New Roman" w:eastAsia="Times New Roman" w:hAnsi="Times New Roman"/>
          <w:color w:val="000000"/>
          <w:sz w:val="24"/>
          <w:lang w:val="ru-RU"/>
        </w:rPr>
        <w:t>Мефодия</w:t>
      </w:r>
      <w:proofErr w:type="spellEnd"/>
      <w:r w:rsidRPr="000B160A">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mega</w:t>
      </w:r>
      <w:r w:rsidRPr="000B160A">
        <w:rPr>
          <w:rFonts w:ascii="Times New Roman" w:eastAsia="Times New Roman" w:hAnsi="Times New Roman"/>
          <w:color w:val="000000"/>
          <w:sz w:val="24"/>
          <w:lang w:val="ru-RU"/>
        </w:rPr>
        <w:t>.</w:t>
      </w:r>
      <w:r>
        <w:rPr>
          <w:rFonts w:ascii="Times New Roman" w:eastAsia="Times New Roman" w:hAnsi="Times New Roman"/>
          <w:color w:val="000000"/>
          <w:sz w:val="24"/>
        </w:rPr>
        <w:t>km</w:t>
      </w:r>
      <w:r w:rsidRPr="000B160A">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B160A">
        <w:rPr>
          <w:rFonts w:ascii="Times New Roman" w:eastAsia="Times New Roman" w:hAnsi="Times New Roman"/>
          <w:color w:val="000000"/>
          <w:sz w:val="24"/>
          <w:lang w:val="ru-RU"/>
        </w:rPr>
        <w:t>.</w:t>
      </w:r>
    </w:p>
    <w:p w:rsidR="00276813" w:rsidRPr="000B160A" w:rsidRDefault="00276813">
      <w:pPr>
        <w:rPr>
          <w:lang w:val="ru-RU"/>
        </w:rPr>
        <w:sectPr w:rsidR="00276813" w:rsidRPr="000B160A">
          <w:pgSz w:w="11900" w:h="16840"/>
          <w:pgMar w:top="298" w:right="650" w:bottom="1440" w:left="666" w:header="720" w:footer="720" w:gutter="0"/>
          <w:cols w:space="720" w:equalWidth="0">
            <w:col w:w="10584" w:space="0"/>
          </w:cols>
          <w:docGrid w:linePitch="360"/>
        </w:sectPr>
      </w:pPr>
    </w:p>
    <w:p w:rsidR="00276813" w:rsidRPr="000B160A" w:rsidRDefault="00276813">
      <w:pPr>
        <w:autoSpaceDE w:val="0"/>
        <w:autoSpaceDN w:val="0"/>
        <w:spacing w:after="78" w:line="220" w:lineRule="exact"/>
        <w:rPr>
          <w:lang w:val="ru-RU"/>
        </w:rPr>
      </w:pPr>
    </w:p>
    <w:p w:rsidR="00276813" w:rsidRPr="000B160A" w:rsidRDefault="00B96737">
      <w:pPr>
        <w:autoSpaceDE w:val="0"/>
        <w:autoSpaceDN w:val="0"/>
        <w:spacing w:after="0" w:line="230" w:lineRule="auto"/>
        <w:rPr>
          <w:lang w:val="ru-RU"/>
        </w:rPr>
      </w:pPr>
      <w:r w:rsidRPr="000B160A">
        <w:rPr>
          <w:rFonts w:ascii="Times New Roman" w:eastAsia="Times New Roman" w:hAnsi="Times New Roman"/>
          <w:b/>
          <w:color w:val="000000"/>
          <w:sz w:val="24"/>
          <w:lang w:val="ru-RU"/>
        </w:rPr>
        <w:t>МАТЕРИАЛЬНО-ТЕХНИЧЕСКОЕ ОБЕСПЕЧЕНИЕ ОБРАЗОВАТЕЛЬНОГО ПРОЦЕССА</w:t>
      </w:r>
    </w:p>
    <w:p w:rsidR="00276813" w:rsidRPr="000B160A" w:rsidRDefault="00B96737">
      <w:pPr>
        <w:autoSpaceDE w:val="0"/>
        <w:autoSpaceDN w:val="0"/>
        <w:spacing w:before="346" w:after="0" w:line="230" w:lineRule="auto"/>
        <w:rPr>
          <w:lang w:val="ru-RU"/>
        </w:rPr>
      </w:pPr>
      <w:r w:rsidRPr="000B160A">
        <w:rPr>
          <w:rFonts w:ascii="Times New Roman" w:eastAsia="Times New Roman" w:hAnsi="Times New Roman"/>
          <w:b/>
          <w:color w:val="000000"/>
          <w:sz w:val="24"/>
          <w:lang w:val="ru-RU"/>
        </w:rPr>
        <w:t>УЧЕБНОЕ ОБОРУДОВАНИЕ</w:t>
      </w:r>
    </w:p>
    <w:p w:rsidR="00276813" w:rsidRPr="000B160A" w:rsidRDefault="00B96737">
      <w:pPr>
        <w:autoSpaceDE w:val="0"/>
        <w:autoSpaceDN w:val="0"/>
        <w:spacing w:before="166" w:after="0" w:line="271" w:lineRule="auto"/>
        <w:ind w:right="8064"/>
        <w:rPr>
          <w:lang w:val="ru-RU"/>
        </w:rPr>
      </w:pPr>
      <w:r w:rsidRPr="000B160A">
        <w:rPr>
          <w:rFonts w:ascii="Times New Roman" w:eastAsia="Times New Roman" w:hAnsi="Times New Roman"/>
          <w:color w:val="000000"/>
          <w:sz w:val="24"/>
          <w:lang w:val="ru-RU"/>
        </w:rPr>
        <w:t xml:space="preserve">Компьютер </w:t>
      </w:r>
      <w:r w:rsidRPr="000B160A">
        <w:rPr>
          <w:lang w:val="ru-RU"/>
        </w:rPr>
        <w:br/>
      </w:r>
      <w:r w:rsidRPr="000B160A">
        <w:rPr>
          <w:rFonts w:ascii="Times New Roman" w:eastAsia="Times New Roman" w:hAnsi="Times New Roman"/>
          <w:color w:val="000000"/>
          <w:sz w:val="24"/>
          <w:lang w:val="ru-RU"/>
        </w:rPr>
        <w:t xml:space="preserve">Мультимедиа проектор </w:t>
      </w:r>
      <w:r w:rsidRPr="000B160A">
        <w:rPr>
          <w:lang w:val="ru-RU"/>
        </w:rPr>
        <w:br/>
      </w:r>
      <w:r w:rsidRPr="000B160A">
        <w:rPr>
          <w:rFonts w:ascii="Times New Roman" w:eastAsia="Times New Roman" w:hAnsi="Times New Roman"/>
          <w:color w:val="000000"/>
          <w:sz w:val="24"/>
          <w:lang w:val="ru-RU"/>
        </w:rPr>
        <w:t>Экран навесной</w:t>
      </w:r>
    </w:p>
    <w:p w:rsidR="00276813" w:rsidRPr="000B160A" w:rsidRDefault="00B96737">
      <w:pPr>
        <w:autoSpaceDE w:val="0"/>
        <w:autoSpaceDN w:val="0"/>
        <w:spacing w:before="934" w:after="0" w:line="230" w:lineRule="auto"/>
        <w:rPr>
          <w:lang w:val="ru-RU"/>
        </w:rPr>
      </w:pPr>
      <w:r w:rsidRPr="000B160A">
        <w:rPr>
          <w:rFonts w:ascii="Times New Roman" w:eastAsia="Times New Roman" w:hAnsi="Times New Roman"/>
          <w:b/>
          <w:color w:val="000000"/>
          <w:sz w:val="24"/>
          <w:lang w:val="ru-RU"/>
        </w:rPr>
        <w:t>ОБОРУДОВАНИЕ ДЛЯ ПРОВЕДЕНИЯ ЛАБОРАТОРНЫХ И ПРАКТИЧЕСКИХ РАБОТ</w:t>
      </w:r>
    </w:p>
    <w:p w:rsidR="00276813" w:rsidRDefault="00B96737">
      <w:pPr>
        <w:autoSpaceDE w:val="0"/>
        <w:autoSpaceDN w:val="0"/>
        <w:spacing w:before="168" w:after="0" w:line="230" w:lineRule="auto"/>
      </w:pPr>
      <w:proofErr w:type="spellStart"/>
      <w:r>
        <w:rPr>
          <w:rFonts w:ascii="Times New Roman" w:eastAsia="Times New Roman" w:hAnsi="Times New Roman"/>
          <w:color w:val="000000"/>
          <w:sz w:val="24"/>
        </w:rPr>
        <w:t>Справочные</w:t>
      </w:r>
      <w:proofErr w:type="spellEnd"/>
      <w:r w:rsidR="00470161">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таблицы</w:t>
      </w:r>
      <w:proofErr w:type="spellEnd"/>
    </w:p>
    <w:p w:rsidR="00276813" w:rsidRDefault="00276813">
      <w:pPr>
        <w:sectPr w:rsidR="00276813">
          <w:pgSz w:w="11900" w:h="16840"/>
          <w:pgMar w:top="298" w:right="650" w:bottom="1440" w:left="666" w:header="720" w:footer="720" w:gutter="0"/>
          <w:cols w:space="720" w:equalWidth="0">
            <w:col w:w="10584" w:space="0"/>
          </w:cols>
          <w:docGrid w:linePitch="360"/>
        </w:sectPr>
      </w:pPr>
    </w:p>
    <w:p w:rsidR="00B96737" w:rsidRDefault="00B96737"/>
    <w:sectPr w:rsidR="00B96737"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47730"/>
    <w:rsid w:val="00034616"/>
    <w:rsid w:val="0006063C"/>
    <w:rsid w:val="000B160A"/>
    <w:rsid w:val="0015074B"/>
    <w:rsid w:val="001817A6"/>
    <w:rsid w:val="00276813"/>
    <w:rsid w:val="0029639D"/>
    <w:rsid w:val="00326F90"/>
    <w:rsid w:val="00470161"/>
    <w:rsid w:val="00AA1D8D"/>
    <w:rsid w:val="00B47730"/>
    <w:rsid w:val="00B96737"/>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6CABD-9F44-49AB-97E6-A5C22AA7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8756</Words>
  <Characters>49910</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58549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4</cp:revision>
  <cp:lastPrinted>2022-09-26T06:47:00Z</cp:lastPrinted>
  <dcterms:created xsi:type="dcterms:W3CDTF">2013-12-23T23:15:00Z</dcterms:created>
  <dcterms:modified xsi:type="dcterms:W3CDTF">2022-09-26T06:51:00Z</dcterms:modified>
  <cp:category/>
</cp:coreProperties>
</file>